
<file path=[Content_Types].xml><?xml version="1.0" encoding="utf-8"?>
<Types xmlns="http://schemas.openxmlformats.org/package/2006/content-types">
  <Default Extension="jpeg" ContentType="image/jpeg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10.bin" ContentType="application/vnd.openxmlformats-officedocument.oleObject"/>
  <Override PartName="/word/embeddings/oleObject11.bin" ContentType="application/vnd.openxmlformats-officedocument.oleObject"/>
  <Override PartName="/word/embeddings/oleObject12.bin" ContentType="application/vnd.openxmlformats-officedocument.oleObject"/>
  <Override PartName="/word/embeddings/oleObject13.bin" ContentType="application/vnd.openxmlformats-officedocument.oleObject"/>
  <Override PartName="/word/embeddings/oleObject14.bin" ContentType="application/vnd.openxmlformats-officedocument.oleObject"/>
  <Override PartName="/word/embeddings/oleObject15.bin" ContentType="application/vnd.openxmlformats-officedocument.oleObject"/>
  <Override PartName="/word/embeddings/oleObject16.bin" ContentType="application/vnd.openxmlformats-officedocument.oleObject"/>
  <Override PartName="/word/embeddings/oleObject17.bin" ContentType="application/vnd.openxmlformats-officedocument.oleObject"/>
  <Override PartName="/word/embeddings/oleObject18.bin" ContentType="application/vnd.openxmlformats-officedocument.oleObject"/>
  <Override PartName="/word/embeddings/oleObject19.bin" ContentType="application/vnd.openxmlformats-officedocument.oleObject"/>
  <Override PartName="/word/embeddings/oleObject2.bin" ContentType="application/vnd.openxmlformats-officedocument.oleObject"/>
  <Override PartName="/word/embeddings/oleObject20.bin" ContentType="application/vnd.openxmlformats-officedocument.oleObject"/>
  <Override PartName="/word/embeddings/oleObject21.bin" ContentType="application/vnd.openxmlformats-officedocument.oleObject"/>
  <Override PartName="/word/embeddings/oleObject22.bin" ContentType="application/vnd.openxmlformats-officedocument.oleObject"/>
  <Override PartName="/word/embeddings/oleObject23.bin" ContentType="application/vnd.openxmlformats-officedocument.oleObject"/>
  <Override PartName="/word/embeddings/oleObject24.bin" ContentType="application/vnd.openxmlformats-officedocument.oleObject"/>
  <Override PartName="/word/embeddings/oleObject25.bin" ContentType="application/vnd.openxmlformats-officedocument.oleObject"/>
  <Override PartName="/word/embeddings/oleObject26.bin" ContentType="application/vnd.openxmlformats-officedocument.oleObject"/>
  <Override PartName="/word/embeddings/oleObject27.bin" ContentType="application/vnd.openxmlformats-officedocument.oleObject"/>
  <Override PartName="/word/embeddings/oleObject3.bin" ContentType="application/vnd.openxmlformats-officedocument.oleObject"/>
  <Override PartName="/word/embeddings/oleObject4.bin" ContentType="application/vnd.openxmlformats-officedocument.oleObject"/>
  <Override PartName="/word/embeddings/oleObject5.bin" ContentType="application/vnd.openxmlformats-officedocument.oleObject"/>
  <Override PartName="/word/embeddings/oleObject6.bin" ContentType="application/vnd.openxmlformats-officedocument.oleObject"/>
  <Override PartName="/word/embeddings/oleObject7.bin" ContentType="application/vnd.openxmlformats-officedocument.oleObject"/>
  <Override PartName="/word/embeddings/oleObject8.bin" ContentType="application/vnd.openxmlformats-officedocument.oleObject"/>
  <Override PartName="/word/embeddings/oleObject9.bin" ContentType="application/vnd.openxmlformats-officedocument.oleObject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9.6 -->
  <w:body>
    <w:p w:rsidR="00D37CF3" w:rsidRPr="00443B22" w:rsidP="00443B22">
      <w:pPr>
        <w:pStyle w:val="BodyText"/>
        <w:spacing w:after="0" w:line="240" w:lineRule="auto"/>
        <w:jc w:val="center"/>
        <w:textAlignment w:val="center"/>
        <w:rPr>
          <w:rFonts w:ascii="Times New Roman" w:eastAsia="宋体" w:hAnsi="Times New Roman" w:cs="Times New Roman"/>
          <w:b/>
          <w:sz w:val="32"/>
          <w:szCs w:val="32"/>
          <w:lang w:eastAsia="zh-CN"/>
        </w:rPr>
      </w:pPr>
      <w:r w:rsidRPr="00443B22">
        <w:rPr>
          <w:rFonts w:ascii="Times New Roman" w:eastAsia="宋体" w:hAnsi="Times New Roman" w:cs="Times New Roman"/>
          <w:b/>
          <w:sz w:val="32"/>
          <w:szCs w:val="32"/>
          <w:lang w:eastAsia="zh-CN"/>
        </w:rPr>
        <w:drawing>
          <wp:anchor simplePos="0" relativeHeight="251658240" behindDoc="0" locked="0" layoutInCell="1" allowOverlap="1">
            <wp:simplePos x="0" y="0"/>
            <wp:positionH relativeFrom="page">
              <wp:posOffset>12420600</wp:posOffset>
            </wp:positionH>
            <wp:positionV relativeFrom="topMargin">
              <wp:posOffset>10845800</wp:posOffset>
            </wp:positionV>
            <wp:extent cx="266700" cy="457200"/>
            <wp:wrapNone/>
            <wp:docPr id="10003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1425396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443B22">
        <w:rPr>
          <w:rFonts w:ascii="Times New Roman" w:eastAsia="宋体" w:hAnsi="Times New Roman" w:cs="Times New Roman"/>
          <w:b/>
          <w:sz w:val="32"/>
          <w:szCs w:val="32"/>
          <w:lang w:eastAsia="zh-CN"/>
        </w:rPr>
        <w:t>2022</w:t>
      </w:r>
      <w:r w:rsidRPr="00443B22">
        <w:rPr>
          <w:rFonts w:ascii="Times New Roman" w:eastAsia="宋体" w:hAnsi="宋体" w:cs="Times New Roman"/>
          <w:b/>
          <w:sz w:val="32"/>
          <w:szCs w:val="32"/>
          <w:lang w:eastAsia="zh-CN"/>
        </w:rPr>
        <w:t>届高三年级第一学期期中调研考试</w:t>
      </w:r>
    </w:p>
    <w:p w:rsidR="00D37CF3" w:rsidRPr="00443B22" w:rsidP="00443B22">
      <w:pPr>
        <w:pStyle w:val="BodyText"/>
        <w:spacing w:after="0" w:line="240" w:lineRule="auto"/>
        <w:jc w:val="center"/>
        <w:textAlignment w:val="center"/>
        <w:rPr>
          <w:rFonts w:ascii="Times New Roman" w:eastAsia="宋体" w:hAnsi="Times New Roman" w:cs="Times New Roman"/>
          <w:b/>
          <w:sz w:val="32"/>
          <w:szCs w:val="32"/>
          <w:lang w:eastAsia="zh-CN"/>
        </w:rPr>
      </w:pPr>
      <w:r w:rsidRPr="00443B22">
        <w:rPr>
          <w:rFonts w:ascii="Times New Roman" w:eastAsia="宋体" w:hAnsi="宋体" w:cs="Times New Roman"/>
          <w:b/>
          <w:sz w:val="32"/>
          <w:szCs w:val="32"/>
          <w:lang w:eastAsia="zh-CN"/>
        </w:rPr>
        <w:t>数学试题</w:t>
      </w:r>
    </w:p>
    <w:p w:rsidR="00D37CF3" w:rsidRPr="00443B22" w:rsidP="00443B22">
      <w:pPr>
        <w:pStyle w:val="BodyText"/>
        <w:spacing w:after="0" w:line="240" w:lineRule="auto"/>
        <w:textAlignment w:val="center"/>
        <w:rPr>
          <w:rFonts w:ascii="Times New Roman" w:eastAsia="宋体" w:hAnsi="Times New Roman" w:cs="Times New Roman"/>
          <w:sz w:val="21"/>
          <w:szCs w:val="21"/>
          <w:lang w:eastAsia="zh-CN"/>
        </w:rPr>
      </w:pPr>
      <w:r w:rsidRPr="00443B22">
        <w:rPr>
          <w:rFonts w:ascii="Times New Roman" w:eastAsia="宋体" w:hAnsi="宋体" w:cs="Times New Roman"/>
          <w:sz w:val="21"/>
          <w:szCs w:val="21"/>
          <w:lang w:eastAsia="zh-CN"/>
        </w:rPr>
        <w:t>注意事项：</w:t>
      </w:r>
    </w:p>
    <w:p w:rsidR="00D37CF3" w:rsidRPr="00443B22" w:rsidP="00443B22">
      <w:pPr>
        <w:pStyle w:val="BodyText"/>
        <w:spacing w:after="0" w:line="240" w:lineRule="auto"/>
        <w:textAlignment w:val="center"/>
        <w:rPr>
          <w:rFonts w:ascii="Times New Roman" w:eastAsia="宋体" w:hAnsi="Times New Roman" w:cs="Times New Roman"/>
          <w:sz w:val="21"/>
          <w:szCs w:val="21"/>
          <w:lang w:eastAsia="zh-CN"/>
        </w:rPr>
      </w:pPr>
      <w:r w:rsidRPr="00443B22">
        <w:rPr>
          <w:rFonts w:ascii="Times New Roman" w:eastAsia="宋体" w:hAnsi="Times New Roman" w:cs="Times New Roman"/>
          <w:sz w:val="21"/>
          <w:szCs w:val="21"/>
          <w:lang w:eastAsia="zh-CN"/>
        </w:rPr>
        <w:t>1.</w:t>
      </w:r>
      <w:r w:rsidRPr="00443B22">
        <w:rPr>
          <w:rFonts w:ascii="Times New Roman" w:eastAsia="宋体" w:hAnsi="宋体" w:cs="Times New Roman"/>
          <w:sz w:val="21"/>
          <w:szCs w:val="21"/>
          <w:lang w:eastAsia="zh-CN"/>
        </w:rPr>
        <w:t>答卷前，考生务必将自己的姓名、考生号等填写在答题卡和试卷指定位置上．</w:t>
      </w:r>
    </w:p>
    <w:p w:rsidR="00D37CF3" w:rsidRPr="00443B22" w:rsidP="00443B22">
      <w:pPr>
        <w:pStyle w:val="BodyText"/>
        <w:spacing w:after="0" w:line="240" w:lineRule="auto"/>
        <w:textAlignment w:val="center"/>
        <w:rPr>
          <w:rFonts w:ascii="Times New Roman" w:eastAsia="宋体" w:hAnsi="Times New Roman" w:cs="Times New Roman"/>
          <w:sz w:val="21"/>
          <w:szCs w:val="21"/>
          <w:lang w:eastAsia="zh-CN"/>
        </w:rPr>
      </w:pPr>
      <w:r w:rsidRPr="00443B22">
        <w:rPr>
          <w:rFonts w:ascii="Times New Roman" w:eastAsia="宋体" w:hAnsi="Times New Roman" w:cs="Times New Roman"/>
          <w:sz w:val="21"/>
          <w:szCs w:val="21"/>
          <w:lang w:eastAsia="zh-CN"/>
        </w:rPr>
        <w:t>2.</w:t>
      </w:r>
      <w:r w:rsidRPr="00443B22">
        <w:rPr>
          <w:rFonts w:ascii="Times New Roman" w:eastAsia="宋体" w:hAnsi="宋体" w:cs="Times New Roman"/>
          <w:sz w:val="21"/>
          <w:szCs w:val="21"/>
          <w:lang w:eastAsia="zh-CN"/>
        </w:rPr>
        <w:t>回答选择题时，用铅笔把答题卡上对应题目的答案标号涂黑．如需改动，用橡皮</w:t>
      </w:r>
      <w:r w:rsidRPr="00443B22">
        <w:rPr>
          <w:rFonts w:ascii="Times New Roman" w:eastAsia="宋体" w:hAnsi="宋体" w:cs="Times New Roman"/>
          <w:sz w:val="21"/>
          <w:szCs w:val="21"/>
          <w:lang w:eastAsia="zh-CN"/>
        </w:rPr>
        <w:t>擦干净后，再选涂其他答案标号。回答非选择题时，将答案写在答题卡上，写在</w:t>
      </w:r>
      <w:r w:rsidRPr="00443B22">
        <w:rPr>
          <w:rFonts w:ascii="Times New Roman" w:eastAsia="宋体" w:hAnsi="宋体" w:cs="Times New Roman"/>
          <w:sz w:val="21"/>
          <w:szCs w:val="21"/>
          <w:lang w:eastAsia="zh-CN"/>
        </w:rPr>
        <w:t>本试卷上无效。</w:t>
      </w:r>
    </w:p>
    <w:p w:rsidR="00D37CF3" w:rsidRPr="00443B22" w:rsidP="00443B22">
      <w:pPr>
        <w:pStyle w:val="BodyText"/>
        <w:spacing w:after="0" w:line="240" w:lineRule="auto"/>
        <w:textAlignment w:val="center"/>
        <w:rPr>
          <w:rFonts w:ascii="Times New Roman" w:eastAsia="宋体" w:hAnsi="Times New Roman" w:cs="Times New Roman"/>
          <w:sz w:val="21"/>
          <w:szCs w:val="21"/>
          <w:lang w:eastAsia="zh-CN"/>
        </w:rPr>
      </w:pPr>
      <w:r w:rsidRPr="00443B22">
        <w:rPr>
          <w:rFonts w:ascii="Times New Roman" w:eastAsia="宋体" w:hAnsi="Times New Roman" w:cs="Times New Roman"/>
          <w:sz w:val="21"/>
          <w:szCs w:val="21"/>
          <w:lang w:eastAsia="zh-CN"/>
        </w:rPr>
        <w:t>3.</w:t>
      </w:r>
      <w:r w:rsidRPr="00443B22">
        <w:rPr>
          <w:rFonts w:ascii="Times New Roman" w:eastAsia="宋体" w:hAnsi="宋体" w:cs="Times New Roman"/>
          <w:sz w:val="21"/>
          <w:szCs w:val="21"/>
          <w:lang w:eastAsia="zh-CN"/>
        </w:rPr>
        <w:t>考试结束后，将答题卡交回．</w:t>
      </w:r>
    </w:p>
    <w:p w:rsidR="00D37CF3" w:rsidRPr="00443B22" w:rsidP="00443B22">
      <w:pPr>
        <w:pStyle w:val="BodyText"/>
        <w:spacing w:after="0" w:line="240" w:lineRule="auto"/>
        <w:textAlignment w:val="center"/>
        <w:rPr>
          <w:rFonts w:ascii="Times New Roman" w:eastAsia="宋体" w:hAnsi="Times New Roman" w:cs="Times New Roman"/>
          <w:b/>
          <w:sz w:val="21"/>
          <w:szCs w:val="21"/>
          <w:lang w:eastAsia="zh-CN"/>
        </w:rPr>
      </w:pPr>
      <w:r w:rsidRPr="00443B22">
        <w:rPr>
          <w:rFonts w:ascii="Times New Roman" w:eastAsia="宋体" w:hAnsi="宋体" w:cs="Times New Roman"/>
          <w:b/>
          <w:sz w:val="21"/>
          <w:szCs w:val="21"/>
          <w:lang w:eastAsia="zh-CN"/>
        </w:rPr>
        <w:t>一、单项选择题（本大题共</w:t>
      </w:r>
      <w:r w:rsidRPr="00443B22">
        <w:rPr>
          <w:rFonts w:ascii="Times New Roman" w:eastAsia="宋体" w:hAnsi="Times New Roman" w:cs="Times New Roman"/>
          <w:b/>
          <w:sz w:val="21"/>
          <w:szCs w:val="21"/>
          <w:lang w:eastAsia="zh-CN"/>
        </w:rPr>
        <w:t>8</w:t>
      </w:r>
      <w:r w:rsidRPr="00443B22">
        <w:rPr>
          <w:rFonts w:ascii="Times New Roman" w:eastAsia="宋体" w:hAnsi="宋体" w:cs="Times New Roman"/>
          <w:b/>
          <w:sz w:val="21"/>
          <w:szCs w:val="21"/>
          <w:lang w:eastAsia="zh-CN"/>
        </w:rPr>
        <w:t>个小题，每小题</w:t>
      </w:r>
      <w:r w:rsidRPr="00443B22">
        <w:rPr>
          <w:rFonts w:ascii="Times New Roman" w:eastAsia="宋体" w:hAnsi="Times New Roman" w:cs="Times New Roman"/>
          <w:b/>
          <w:sz w:val="21"/>
          <w:szCs w:val="21"/>
          <w:lang w:eastAsia="zh-CN"/>
        </w:rPr>
        <w:t>5</w:t>
      </w:r>
      <w:r w:rsidRPr="00443B22">
        <w:rPr>
          <w:rFonts w:ascii="Times New Roman" w:eastAsia="宋体" w:hAnsi="宋体" w:cs="Times New Roman"/>
          <w:b/>
          <w:sz w:val="21"/>
          <w:szCs w:val="21"/>
          <w:lang w:eastAsia="zh-CN"/>
        </w:rPr>
        <w:t>分，共</w:t>
      </w:r>
      <w:r w:rsidRPr="00443B22">
        <w:rPr>
          <w:rFonts w:ascii="Times New Roman" w:eastAsia="宋体" w:hAnsi="Times New Roman" w:cs="Times New Roman"/>
          <w:b/>
          <w:sz w:val="21"/>
          <w:szCs w:val="21"/>
          <w:lang w:eastAsia="zh-CN"/>
        </w:rPr>
        <w:t>40</w:t>
      </w:r>
      <w:r w:rsidRPr="00443B22">
        <w:rPr>
          <w:rFonts w:ascii="Times New Roman" w:eastAsia="宋体" w:hAnsi="宋体" w:cs="Times New Roman"/>
          <w:b/>
          <w:sz w:val="21"/>
          <w:szCs w:val="21"/>
          <w:lang w:eastAsia="zh-CN"/>
        </w:rPr>
        <w:t>分，在每小题给出的四个选项</w:t>
      </w:r>
    </w:p>
    <w:p w:rsidR="00D37CF3" w:rsidRPr="00443B22" w:rsidP="00443B22">
      <w:pPr>
        <w:pStyle w:val="BodyText"/>
        <w:spacing w:after="0" w:line="240" w:lineRule="auto"/>
        <w:textAlignment w:val="center"/>
        <w:rPr>
          <w:rFonts w:ascii="Times New Roman" w:eastAsia="宋体" w:hAnsi="Times New Roman" w:cs="Times New Roman"/>
          <w:b/>
          <w:sz w:val="21"/>
          <w:szCs w:val="21"/>
          <w:lang w:eastAsia="zh-CN"/>
        </w:rPr>
      </w:pPr>
      <w:r w:rsidRPr="00443B22">
        <w:rPr>
          <w:rFonts w:ascii="Times New Roman" w:eastAsia="宋体" w:hAnsi="宋体" w:cs="Times New Roman"/>
          <w:b/>
          <w:sz w:val="21"/>
          <w:szCs w:val="21"/>
          <w:lang w:eastAsia="zh-CN"/>
        </w:rPr>
        <w:t>中，只有一项是符合题目要求的）</w:t>
      </w:r>
    </w:p>
    <w:p w:rsidR="00D37CF3" w:rsidRPr="00443B22" w:rsidP="00443B22">
      <w:pPr>
        <w:pStyle w:val="BodyText"/>
        <w:spacing w:after="0" w:line="240" w:lineRule="auto"/>
        <w:textAlignment w:val="center"/>
        <w:rPr>
          <w:rFonts w:ascii="Times New Roman" w:eastAsia="宋体" w:hAnsi="Times New Roman" w:cs="Times New Roman"/>
          <w:sz w:val="21"/>
          <w:szCs w:val="21"/>
          <w:lang w:eastAsia="zh-CN"/>
        </w:rPr>
      </w:pPr>
      <w:r w:rsidRPr="00443B22">
        <w:rPr>
          <w:rFonts w:ascii="Times New Roman" w:eastAsia="宋体" w:hAnsi="Times New Roman" w:cs="Times New Roman"/>
          <w:sz w:val="21"/>
          <w:szCs w:val="21"/>
          <w:lang w:eastAsia="zh-CN"/>
        </w:rPr>
        <w:t>1.</w:t>
      </w:r>
      <w:r w:rsidRPr="00443B22">
        <w:rPr>
          <w:rFonts w:ascii="Times New Roman" w:eastAsia="宋体" w:hAnsi="宋体" w:cs="Times New Roman"/>
          <w:sz w:val="21"/>
          <w:szCs w:val="21"/>
          <w:lang w:eastAsia="zh-CN"/>
        </w:rPr>
        <w:t>已知集合</w:t>
      </w:r>
      <w:r w:rsidRPr="00443B22">
        <w:rPr>
          <w:rFonts w:ascii="Times New Roman" w:eastAsia="宋体" w:hAnsi="Times New Roman" w:cs="Times New Roman"/>
          <w:sz w:val="21"/>
          <w:szCs w:val="21"/>
          <w:lang w:eastAsia="zh-CN"/>
        </w:rPr>
        <w:t>A={0,1,</w:t>
      </w:r>
      <w:r w:rsidRPr="00443B22" w:rsidR="00443B22">
        <w:rPr>
          <w:rFonts w:hint="eastAsia"/>
        </w:rPr>
        <w:t xml:space="preserve"> </w:t>
      </w:r>
      <w:r>
        <w:rPr>
          <w:rFonts w:hint="eastAsia"/>
        </w:rP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1pt;height:18pt" o:oleicon="f" o:ole="">
            <v:imagedata r:id="rId6" o:title=""/>
          </v:shape>
          <o:OLEObject Type="Embed" ProgID="Equation.DSMT4" ShapeID="_x0000_i1025" DrawAspect="Content" ObjectID="_1697986417" r:id="rId7"/>
        </w:object>
      </w:r>
      <w:r w:rsidRPr="00443B22">
        <w:rPr>
          <w:rFonts w:ascii="Times New Roman" w:eastAsia="宋体" w:hAnsi="Times New Roman" w:cs="Times New Roman"/>
          <w:sz w:val="21"/>
          <w:szCs w:val="21"/>
          <w:lang w:eastAsia="zh-CN"/>
        </w:rPr>
        <w:t>},B={0,4},B</w:t>
      </w:r>
      <w:r>
        <w:rPr>
          <w:rFonts w:hint="eastAsia"/>
        </w:rPr>
        <w:object>
          <v:shape id="_x0000_i1026" type="#_x0000_t75" style="width:11.25pt;height:12pt" o:oleicon="f" o:ole="">
            <v:imagedata r:id="rId8" o:title=""/>
          </v:shape>
          <o:OLEObject Type="Embed" ProgID="Equation.DSMT4" ShapeID="_x0000_i1026" DrawAspect="Content" ObjectID="_1697986418" r:id="rId9"/>
        </w:object>
      </w:r>
      <w:r w:rsidRPr="00443B22">
        <w:rPr>
          <w:rFonts w:ascii="Times New Roman" w:eastAsia="宋体" w:hAnsi="Times New Roman" w:cs="Times New Roman"/>
          <w:sz w:val="21"/>
          <w:szCs w:val="21"/>
          <w:lang w:eastAsia="zh-CN"/>
        </w:rPr>
        <w:t>A,</w:t>
      </w:r>
      <w:r w:rsidRPr="00443B22">
        <w:rPr>
          <w:rFonts w:ascii="Times New Roman" w:eastAsia="宋体" w:hAnsi="宋体" w:cs="Times New Roman"/>
          <w:sz w:val="21"/>
          <w:szCs w:val="21"/>
          <w:lang w:eastAsia="zh-CN"/>
        </w:rPr>
        <w:t>则</w:t>
      </w:r>
      <w:r w:rsidRPr="00443B22">
        <w:rPr>
          <w:rFonts w:ascii="Times New Roman" w:eastAsia="宋体" w:hAnsi="Times New Roman" w:cs="Times New Roman"/>
          <w:sz w:val="21"/>
          <w:szCs w:val="21"/>
          <w:lang w:eastAsia="zh-CN"/>
        </w:rPr>
        <w:t>m</w:t>
      </w:r>
      <w:r w:rsidRPr="00443B22">
        <w:rPr>
          <w:rFonts w:ascii="Times New Roman" w:eastAsia="宋体" w:hAnsi="宋体" w:cs="Times New Roman"/>
          <w:sz w:val="21"/>
          <w:szCs w:val="21"/>
          <w:lang w:eastAsia="zh-CN"/>
        </w:rPr>
        <w:t>的值为</w:t>
      </w:r>
      <w:r w:rsidR="00443B22">
        <w:rPr>
          <w:rFonts w:ascii="Times New Roman" w:eastAsia="宋体" w:hAnsi="宋体" w:cs="Times New Roman" w:hint="eastAsia"/>
          <w:sz w:val="21"/>
          <w:szCs w:val="21"/>
          <w:lang w:eastAsia="zh-CN"/>
        </w:rPr>
        <w:t xml:space="preserve"> </w:t>
      </w:r>
    </w:p>
    <w:p w:rsidR="00D37CF3" w:rsidRPr="00443B22" w:rsidP="00443B22">
      <w:pPr>
        <w:pStyle w:val="BodyText"/>
        <w:spacing w:after="0" w:line="240" w:lineRule="auto"/>
        <w:textAlignment w:val="center"/>
        <w:rPr>
          <w:rFonts w:ascii="Times New Roman" w:eastAsia="宋体" w:hAnsi="Times New Roman" w:cs="Times New Roman"/>
          <w:sz w:val="21"/>
          <w:szCs w:val="21"/>
          <w:lang w:eastAsia="zh-CN"/>
        </w:rPr>
      </w:pPr>
      <w:r w:rsidRPr="00443B22">
        <w:rPr>
          <w:rFonts w:ascii="Times New Roman" w:eastAsia="宋体" w:hAnsi="Times New Roman" w:cs="Times New Roman"/>
          <w:sz w:val="21"/>
          <w:szCs w:val="21"/>
          <w:lang w:eastAsia="zh-CN"/>
        </w:rPr>
        <w:t>A.</w:t>
      </w:r>
      <w:r w:rsidRPr="00443B22" w:rsidR="00443B22">
        <w:rPr>
          <w:rFonts w:hint="eastAsia"/>
        </w:rPr>
        <w:t xml:space="preserve"> </w:t>
      </w:r>
      <w:r>
        <w:rPr>
          <w:rFonts w:hint="eastAsia"/>
        </w:rPr>
        <w:object>
          <v:shape id="_x0000_i1027" type="#_x0000_t75" style="width:18pt;height:17.25pt" o:oleicon="f" o:ole="">
            <v:imagedata r:id="rId10" o:title=""/>
          </v:shape>
          <o:OLEObject Type="Embed" ProgID="Equation.DSMT4" ShapeID="_x0000_i1027" DrawAspect="Content" ObjectID="_1697986419" r:id="rId11"/>
        </w:object>
      </w:r>
      <w:r w:rsidR="00443B22">
        <w:rPr>
          <w:rFonts w:hint="eastAsia"/>
          <w:lang w:eastAsia="zh-CN"/>
        </w:rPr>
        <w:t xml:space="preserve">                  </w:t>
      </w:r>
      <w:r w:rsidRPr="00443B22">
        <w:rPr>
          <w:rFonts w:ascii="Times New Roman" w:eastAsia="宋体" w:hAnsi="Times New Roman" w:cs="Times New Roman"/>
          <w:sz w:val="21"/>
          <w:szCs w:val="21"/>
          <w:lang w:eastAsia="zh-CN"/>
        </w:rPr>
        <w:t>B.2</w:t>
      </w:r>
      <w:r w:rsidR="00443B22">
        <w:rPr>
          <w:rFonts w:ascii="Times New Roman" w:eastAsia="宋体" w:hAnsi="Times New Roman" w:cs="Times New Roman" w:hint="eastAsia"/>
          <w:sz w:val="21"/>
          <w:szCs w:val="21"/>
          <w:lang w:eastAsia="zh-CN"/>
        </w:rPr>
        <w:t xml:space="preserve">                    </w:t>
      </w:r>
      <w:r w:rsidRPr="00443B22">
        <w:rPr>
          <w:rFonts w:ascii="Times New Roman" w:eastAsia="宋体" w:hAnsi="Times New Roman" w:cs="Times New Roman"/>
          <w:sz w:val="21"/>
          <w:szCs w:val="21"/>
          <w:lang w:eastAsia="zh-CN"/>
        </w:rPr>
        <w:t>C.4</w:t>
      </w:r>
      <w:r w:rsidR="00443B22">
        <w:rPr>
          <w:rFonts w:ascii="Times New Roman" w:eastAsia="宋体" w:hAnsi="Times New Roman" w:cs="Times New Roman" w:hint="eastAsia"/>
          <w:sz w:val="21"/>
          <w:szCs w:val="21"/>
          <w:lang w:eastAsia="zh-CN"/>
        </w:rPr>
        <w:t xml:space="preserve">                </w:t>
      </w:r>
      <w:r w:rsidRPr="00443B22">
        <w:rPr>
          <w:rFonts w:ascii="Times New Roman" w:eastAsia="宋体" w:hAnsi="Times New Roman" w:cs="Times New Roman"/>
          <w:sz w:val="21"/>
          <w:szCs w:val="21"/>
          <w:lang w:eastAsia="zh-CN"/>
        </w:rPr>
        <w:t>D.16</w:t>
      </w:r>
    </w:p>
    <w:p w:rsidR="00D37CF3" w:rsidRPr="00443B22" w:rsidP="00443B22">
      <w:pPr>
        <w:pStyle w:val="BodyText"/>
        <w:spacing w:after="0" w:line="240" w:lineRule="auto"/>
        <w:textAlignment w:val="center"/>
        <w:rPr>
          <w:rFonts w:ascii="Times New Roman" w:eastAsia="宋体" w:hAnsi="Times New Roman" w:cs="Times New Roman"/>
          <w:sz w:val="21"/>
          <w:szCs w:val="21"/>
          <w:lang w:eastAsia="zh-CN"/>
        </w:rPr>
      </w:pPr>
      <w:r w:rsidRPr="00443B22">
        <w:rPr>
          <w:rFonts w:ascii="Times New Roman" w:eastAsia="宋体" w:hAnsi="Times New Roman" w:cs="Times New Roman"/>
          <w:sz w:val="21"/>
          <w:szCs w:val="21"/>
          <w:lang w:eastAsia="zh-CN"/>
        </w:rPr>
        <w:t>2.</w:t>
      </w:r>
      <w:r w:rsidRPr="00443B22">
        <w:rPr>
          <w:rFonts w:ascii="Times New Roman" w:eastAsia="宋体" w:hAnsi="宋体" w:cs="Times New Roman"/>
          <w:sz w:val="21"/>
          <w:szCs w:val="21"/>
          <w:lang w:eastAsia="zh-CN"/>
        </w:rPr>
        <w:t>已知</w:t>
      </w:r>
      <w:r w:rsidRPr="00443B22">
        <w:rPr>
          <w:rFonts w:ascii="Times New Roman" w:eastAsia="宋体" w:hAnsi="Times New Roman" w:cs="Times New Roman"/>
          <w:sz w:val="21"/>
          <w:szCs w:val="21"/>
          <w:lang w:eastAsia="zh-CN"/>
        </w:rPr>
        <w:t>i</w:t>
      </w:r>
      <w:r w:rsidRPr="00443B22">
        <w:rPr>
          <w:rFonts w:ascii="Times New Roman" w:eastAsia="宋体" w:hAnsi="宋体" w:cs="Times New Roman"/>
          <w:sz w:val="21"/>
          <w:szCs w:val="21"/>
          <w:lang w:eastAsia="zh-CN"/>
        </w:rPr>
        <w:t>为虚数单位，复数</w:t>
      </w:r>
      <w:r w:rsidRPr="00443B22">
        <w:rPr>
          <w:rFonts w:ascii="Times New Roman" w:eastAsia="宋体" w:hAnsi="Times New Roman" w:cs="Times New Roman"/>
          <w:sz w:val="21"/>
          <w:szCs w:val="21"/>
          <w:lang w:eastAsia="zh-CN"/>
        </w:rPr>
        <w:t>z</w:t>
      </w:r>
      <w:r w:rsidRPr="00443B22">
        <w:rPr>
          <w:rFonts w:ascii="Times New Roman" w:eastAsia="宋体" w:hAnsi="宋体" w:cs="Times New Roman"/>
          <w:sz w:val="21"/>
          <w:szCs w:val="21"/>
          <w:lang w:eastAsia="zh-CN"/>
        </w:rPr>
        <w:t>满足</w:t>
      </w:r>
      <w:r w:rsidRPr="00443B22">
        <w:rPr>
          <w:rFonts w:ascii="Times New Roman" w:eastAsia="宋体" w:hAnsi="Times New Roman" w:cs="Times New Roman"/>
          <w:sz w:val="21"/>
          <w:szCs w:val="21"/>
          <w:lang w:eastAsia="zh-CN"/>
        </w:rPr>
        <w:t>iz=2z-5,</w:t>
      </w:r>
      <w:r w:rsidRPr="00443B22">
        <w:rPr>
          <w:rFonts w:ascii="Times New Roman" w:eastAsia="宋体" w:hAnsi="宋体" w:cs="Times New Roman"/>
          <w:sz w:val="21"/>
          <w:szCs w:val="21"/>
          <w:lang w:eastAsia="zh-CN"/>
        </w:rPr>
        <w:t>则</w:t>
      </w:r>
      <w:r w:rsidRPr="00443B22">
        <w:rPr>
          <w:rFonts w:ascii="Times New Roman" w:eastAsia="宋体" w:hAnsi="Times New Roman" w:cs="Times New Roman"/>
          <w:sz w:val="21"/>
          <w:szCs w:val="21"/>
          <w:lang w:eastAsia="zh-CN"/>
        </w:rPr>
        <w:t>z</w:t>
      </w:r>
      <w:r w:rsidRPr="00443B22">
        <w:rPr>
          <w:rFonts w:ascii="Times New Roman" w:eastAsia="宋体" w:hAnsi="宋体" w:cs="Times New Roman"/>
          <w:sz w:val="21"/>
          <w:szCs w:val="21"/>
          <w:lang w:eastAsia="zh-CN"/>
        </w:rPr>
        <w:t>等于</w:t>
      </w:r>
    </w:p>
    <w:p w:rsidR="00D37CF3" w:rsidRPr="00443B22" w:rsidP="00443B22">
      <w:pPr>
        <w:pStyle w:val="BodyText"/>
        <w:spacing w:after="0" w:line="240" w:lineRule="auto"/>
        <w:textAlignment w:val="center"/>
        <w:rPr>
          <w:rFonts w:ascii="Times New Roman" w:eastAsia="宋体" w:hAnsi="Times New Roman" w:cs="Times New Roman"/>
          <w:sz w:val="21"/>
          <w:szCs w:val="21"/>
        </w:rPr>
      </w:pPr>
      <w:r w:rsidRPr="00443B22">
        <w:rPr>
          <w:rFonts w:ascii="Times New Roman" w:eastAsia="宋体" w:hAnsi="Times New Roman" w:cs="Times New Roman"/>
          <w:sz w:val="21"/>
          <w:szCs w:val="21"/>
        </w:rPr>
        <w:t>A.2+</w:t>
      </w:r>
      <w:r w:rsidR="00443B22">
        <w:rPr>
          <w:rFonts w:ascii="Times New Roman" w:eastAsia="宋体" w:hAnsi="Times New Roman" w:cs="Times New Roman"/>
          <w:sz w:val="21"/>
          <w:szCs w:val="21"/>
        </w:rPr>
        <w:t>I</w:t>
      </w:r>
      <w:r w:rsidR="00443B22">
        <w:rPr>
          <w:rFonts w:ascii="Times New Roman" w:eastAsia="宋体" w:hAnsi="Times New Roman" w:cs="Times New Roman" w:hint="eastAsia"/>
          <w:sz w:val="21"/>
          <w:szCs w:val="21"/>
          <w:lang w:eastAsia="zh-CN"/>
        </w:rPr>
        <w:t xml:space="preserve">                         </w:t>
      </w:r>
      <w:r w:rsidRPr="00443B22">
        <w:rPr>
          <w:rFonts w:ascii="Times New Roman" w:eastAsia="宋体" w:hAnsi="Times New Roman" w:cs="Times New Roman"/>
          <w:sz w:val="21"/>
          <w:szCs w:val="21"/>
        </w:rPr>
        <w:t>B.2-i</w:t>
      </w:r>
      <w:r w:rsidR="00443B22">
        <w:rPr>
          <w:rFonts w:ascii="Times New Roman" w:eastAsia="宋体" w:hAnsi="Times New Roman" w:cs="Times New Roman" w:hint="eastAsia"/>
          <w:sz w:val="21"/>
          <w:szCs w:val="21"/>
          <w:lang w:eastAsia="zh-CN"/>
        </w:rPr>
        <w:t xml:space="preserve">              </w:t>
      </w:r>
      <w:r w:rsidRPr="00443B22">
        <w:rPr>
          <w:rFonts w:ascii="Times New Roman" w:eastAsia="宋体" w:hAnsi="Times New Roman" w:cs="Times New Roman"/>
          <w:sz w:val="21"/>
          <w:szCs w:val="21"/>
        </w:rPr>
        <w:t>C.1+2i</w:t>
      </w:r>
      <w:r w:rsidR="00443B22">
        <w:rPr>
          <w:rFonts w:ascii="Times New Roman" w:eastAsia="宋体" w:hAnsi="Times New Roman" w:cs="Times New Roman" w:hint="eastAsia"/>
          <w:sz w:val="21"/>
          <w:szCs w:val="21"/>
          <w:lang w:eastAsia="zh-CN"/>
        </w:rPr>
        <w:t xml:space="preserve">           </w:t>
      </w:r>
      <w:r w:rsidRPr="00443B22">
        <w:rPr>
          <w:rFonts w:ascii="Times New Roman" w:eastAsia="宋体" w:hAnsi="Times New Roman" w:cs="Times New Roman"/>
          <w:sz w:val="21"/>
          <w:szCs w:val="21"/>
        </w:rPr>
        <w:t>D.1-2i</w:t>
      </w:r>
    </w:p>
    <w:p w:rsidR="00D37CF3" w:rsidRPr="00443B22" w:rsidP="00443B22">
      <w:pPr>
        <w:pStyle w:val="BodyText"/>
        <w:spacing w:after="0" w:line="240" w:lineRule="auto"/>
        <w:textAlignment w:val="center"/>
        <w:rPr>
          <w:rFonts w:ascii="Times New Roman" w:eastAsia="宋体" w:hAnsi="Times New Roman" w:cs="Times New Roman"/>
          <w:sz w:val="21"/>
          <w:szCs w:val="21"/>
          <w:lang w:eastAsia="zh-CN"/>
        </w:rPr>
      </w:pPr>
      <w:r w:rsidRPr="00443B22">
        <w:rPr>
          <w:rFonts w:ascii="Times New Roman" w:eastAsia="宋体" w:hAnsi="Times New Roman" w:cs="Times New Roman"/>
          <w:sz w:val="21"/>
          <w:szCs w:val="21"/>
          <w:lang w:eastAsia="zh-CN"/>
        </w:rPr>
        <w:t>3.</w:t>
      </w:r>
      <w:r w:rsidRPr="00443B22">
        <w:rPr>
          <w:rFonts w:ascii="Times New Roman" w:eastAsia="宋体" w:hAnsi="宋体" w:cs="Times New Roman"/>
          <w:sz w:val="21"/>
          <w:szCs w:val="21"/>
          <w:lang w:eastAsia="zh-CN"/>
        </w:rPr>
        <w:t>函数</w:t>
      </w:r>
      <w:r w:rsidRPr="00443B22">
        <w:rPr>
          <w:rFonts w:ascii="Times New Roman" w:eastAsia="宋体" w:hAnsi="Times New Roman" w:cs="Times New Roman"/>
          <w:sz w:val="21"/>
          <w:szCs w:val="21"/>
          <w:lang w:eastAsia="zh-CN"/>
        </w:rPr>
        <w:t>f(x)=2sim(</w:t>
      </w:r>
      <w:r>
        <w:rPr>
          <w:rFonts w:hint="eastAsia"/>
        </w:rPr>
        <w:object>
          <v:shape id="_x0000_i1028" type="#_x0000_t75" style="width:12.75pt;height:31.5pt" o:oleicon="f" o:ole="">
            <v:imagedata r:id="rId12" o:title=""/>
          </v:shape>
          <o:OLEObject Type="Embed" ProgID="Equation.DSMT4" ShapeID="_x0000_i1028" DrawAspect="Content" ObjectID="_1697986420" r:id="rId13"/>
        </w:object>
      </w:r>
      <w:r w:rsidRPr="00443B22">
        <w:rPr>
          <w:rFonts w:ascii="Times New Roman" w:eastAsia="宋体" w:hAnsi="Times New Roman" w:cs="Times New Roman"/>
          <w:sz w:val="21"/>
          <w:szCs w:val="21"/>
          <w:lang w:eastAsia="zh-CN"/>
        </w:rPr>
        <w:t>x</w:t>
      </w:r>
      <w:r w:rsidRPr="00443B22">
        <w:rPr>
          <w:rFonts w:ascii="Times New Roman" w:eastAsia="宋体" w:hAnsi="Times New Roman" w:cs="Times New Roman"/>
          <w:sz w:val="21"/>
          <w:szCs w:val="21"/>
          <w:lang w:eastAsia="zh-CN"/>
        </w:rPr>
        <w:t>-</w:t>
      </w:r>
      <w:r>
        <w:rPr>
          <w:rFonts w:hint="eastAsia"/>
        </w:rPr>
        <w:object>
          <v:shape id="_x0000_i1029" type="#_x0000_t75" style="width:12.75pt;height:31.5pt" o:oleicon="f" o:ole="">
            <v:imagedata r:id="rId14" o:title=""/>
          </v:shape>
          <o:OLEObject Type="Embed" ProgID="Equation.DSMT4" ShapeID="_x0000_i1029" DrawAspect="Content" ObjectID="_1697986421" r:id="rId15"/>
        </w:object>
      </w:r>
      <w:r w:rsidRPr="00443B22">
        <w:rPr>
          <w:rFonts w:ascii="Times New Roman" w:eastAsia="宋体" w:hAnsi="Times New Roman" w:cs="Times New Roman"/>
          <w:sz w:val="21"/>
          <w:szCs w:val="21"/>
          <w:lang w:eastAsia="zh-CN"/>
        </w:rPr>
        <w:t>)</w:t>
      </w:r>
      <w:r w:rsidRPr="00443B22">
        <w:rPr>
          <w:rFonts w:ascii="Times New Roman" w:eastAsia="宋体" w:hAnsi="宋体" w:cs="Times New Roman"/>
          <w:sz w:val="21"/>
          <w:szCs w:val="21"/>
          <w:lang w:eastAsia="zh-CN"/>
        </w:rPr>
        <w:t>在［</w:t>
      </w:r>
      <w:r w:rsidRPr="00443B22">
        <w:rPr>
          <w:rFonts w:ascii="Times New Roman" w:eastAsia="宋体" w:hAnsi="Times New Roman" w:cs="Times New Roman"/>
          <w:sz w:val="21"/>
          <w:szCs w:val="21"/>
          <w:lang w:eastAsia="zh-CN"/>
        </w:rPr>
        <w:t>0,5]</w:t>
      </w:r>
      <w:r w:rsidRPr="00443B22">
        <w:rPr>
          <w:rFonts w:ascii="Times New Roman" w:eastAsia="宋体" w:hAnsi="宋体" w:cs="Times New Roman"/>
          <w:sz w:val="21"/>
          <w:szCs w:val="21"/>
          <w:lang w:eastAsia="zh-CN"/>
        </w:rPr>
        <w:t>上的最大值与最小值之和是</w:t>
      </w:r>
    </w:p>
    <w:p w:rsidR="00D37CF3" w:rsidRPr="00443B22" w:rsidP="00443B22">
      <w:pPr>
        <w:pStyle w:val="BodyText"/>
        <w:spacing w:after="0" w:line="240" w:lineRule="auto"/>
        <w:textAlignment w:val="center"/>
        <w:rPr>
          <w:rFonts w:ascii="Times New Roman" w:eastAsia="宋体" w:hAnsi="Times New Roman" w:cs="Times New Roman"/>
          <w:sz w:val="21"/>
          <w:szCs w:val="21"/>
          <w:lang w:eastAsia="zh-CN"/>
        </w:rPr>
      </w:pPr>
      <w:r w:rsidRPr="00443B22">
        <w:rPr>
          <w:rFonts w:ascii="Times New Roman" w:eastAsia="宋体" w:hAnsi="Times New Roman" w:cs="Times New Roman"/>
          <w:sz w:val="21"/>
          <w:szCs w:val="21"/>
          <w:lang w:eastAsia="zh-CN"/>
        </w:rPr>
        <w:t>A.2-</w:t>
      </w:r>
      <w:r>
        <w:rPr>
          <w:rFonts w:hint="eastAsia"/>
        </w:rPr>
        <w:object>
          <v:shape id="_x0000_i1030" type="#_x0000_t75" style="width:17.25pt;height:18pt" o:oleicon="f" o:ole="">
            <v:imagedata r:id="rId16" o:title=""/>
          </v:shape>
          <o:OLEObject Type="Embed" ProgID="Equation.DSMT4" ShapeID="_x0000_i1030" DrawAspect="Content" ObjectID="_1697986422" r:id="rId17"/>
        </w:object>
      </w:r>
      <w:r w:rsidR="00443B22">
        <w:rPr>
          <w:rFonts w:hint="eastAsia"/>
          <w:lang w:eastAsia="zh-CN"/>
        </w:rPr>
        <w:t xml:space="preserve">                    </w:t>
      </w:r>
      <w:r w:rsidRPr="00443B22">
        <w:rPr>
          <w:rFonts w:ascii="Times New Roman" w:eastAsia="宋体" w:hAnsi="Times New Roman" w:cs="Times New Roman"/>
          <w:sz w:val="21"/>
          <w:szCs w:val="21"/>
          <w:lang w:eastAsia="zh-CN"/>
        </w:rPr>
        <w:t>B.0</w:t>
      </w:r>
      <w:r w:rsidR="00443B22">
        <w:rPr>
          <w:rFonts w:ascii="Times New Roman" w:eastAsia="宋体" w:hAnsi="Times New Roman" w:cs="Times New Roman" w:hint="eastAsia"/>
          <w:sz w:val="21"/>
          <w:szCs w:val="21"/>
          <w:lang w:eastAsia="zh-CN"/>
        </w:rPr>
        <w:t xml:space="preserve">                      </w:t>
      </w:r>
      <w:r w:rsidRPr="00443B22">
        <w:rPr>
          <w:rFonts w:ascii="Times New Roman" w:eastAsia="宋体" w:hAnsi="Times New Roman" w:cs="Times New Roman"/>
          <w:sz w:val="21"/>
          <w:szCs w:val="21"/>
          <w:lang w:eastAsia="zh-CN"/>
        </w:rPr>
        <w:t>C.1</w:t>
      </w:r>
      <w:r w:rsidR="00443B22">
        <w:rPr>
          <w:rFonts w:ascii="Times New Roman" w:eastAsia="宋体" w:hAnsi="Times New Roman" w:cs="Times New Roman" w:hint="eastAsia"/>
          <w:sz w:val="21"/>
          <w:szCs w:val="21"/>
          <w:lang w:eastAsia="zh-CN"/>
        </w:rPr>
        <w:t xml:space="preserve">           </w:t>
      </w:r>
      <w:r w:rsidRPr="00443B22">
        <w:rPr>
          <w:rFonts w:ascii="Times New Roman" w:eastAsia="宋体" w:hAnsi="Times New Roman" w:cs="Times New Roman"/>
          <w:sz w:val="21"/>
          <w:szCs w:val="21"/>
          <w:lang w:eastAsia="zh-CN"/>
        </w:rPr>
        <w:t>D.2+</w:t>
      </w:r>
      <w:r>
        <w:rPr>
          <w:rFonts w:hint="eastAsia"/>
        </w:rPr>
        <w:object>
          <v:shape id="_x0000_i1031" type="#_x0000_t75" style="width:17.25pt;height:18pt" o:oleicon="f" o:ole="">
            <v:imagedata r:id="rId16" o:title=""/>
          </v:shape>
          <o:OLEObject Type="Embed" ProgID="Equation.DSMT4" ShapeID="_x0000_i1031" DrawAspect="Content" ObjectID="_1697986423" r:id="rId18"/>
        </w:object>
      </w:r>
    </w:p>
    <w:p w:rsidR="00D37CF3" w:rsidRPr="00443B22" w:rsidP="00443B22">
      <w:pPr>
        <w:pStyle w:val="BodyText"/>
        <w:spacing w:after="0" w:line="240" w:lineRule="auto"/>
        <w:textAlignment w:val="center"/>
        <w:rPr>
          <w:rFonts w:ascii="Times New Roman" w:eastAsia="宋体" w:hAnsi="Times New Roman" w:cs="Times New Roman"/>
          <w:sz w:val="21"/>
          <w:szCs w:val="21"/>
          <w:lang w:eastAsia="zh-CN"/>
        </w:rPr>
      </w:pPr>
      <w:r w:rsidRPr="00443B22">
        <w:rPr>
          <w:rFonts w:ascii="Times New Roman" w:eastAsia="宋体" w:hAnsi="Times New Roman" w:cs="Times New Roman"/>
          <w:sz w:val="21"/>
          <w:szCs w:val="21"/>
          <w:lang w:eastAsia="zh-CN"/>
        </w:rPr>
        <w:t>4.</w:t>
      </w:r>
      <w:r w:rsidRPr="00443B22">
        <w:rPr>
          <w:rFonts w:ascii="Times New Roman" w:eastAsia="宋体" w:hAnsi="宋体" w:cs="Times New Roman"/>
          <w:sz w:val="21"/>
          <w:szCs w:val="21"/>
          <w:lang w:eastAsia="zh-CN"/>
        </w:rPr>
        <w:t>唐代数学家、天文学家僧一行，利用</w:t>
      </w:r>
      <w:r w:rsidRPr="00443B22">
        <w:rPr>
          <w:rFonts w:ascii="Times New Roman" w:eastAsia="宋体" w:hAnsi="Times New Roman" w:cs="Times New Roman"/>
          <w:sz w:val="21"/>
          <w:szCs w:val="21"/>
          <w:lang w:eastAsia="zh-CN"/>
        </w:rPr>
        <w:t>“</w:t>
      </w:r>
      <w:r w:rsidRPr="00443B22">
        <w:rPr>
          <w:rFonts w:ascii="Times New Roman" w:eastAsia="宋体" w:hAnsi="宋体" w:cs="Times New Roman"/>
          <w:sz w:val="21"/>
          <w:szCs w:val="21"/>
          <w:lang w:eastAsia="zh-CN"/>
        </w:rPr>
        <w:t>九服晷影算法</w:t>
      </w:r>
      <w:r w:rsidRPr="00443B22">
        <w:rPr>
          <w:rFonts w:ascii="Times New Roman" w:eastAsia="宋体" w:hAnsi="Times New Roman" w:cs="Times New Roman"/>
          <w:sz w:val="21"/>
          <w:szCs w:val="21"/>
          <w:lang w:eastAsia="zh-CN"/>
        </w:rPr>
        <w:t>”</w:t>
      </w:r>
      <w:r w:rsidRPr="00443B22">
        <w:rPr>
          <w:rFonts w:ascii="Times New Roman" w:eastAsia="宋体" w:hAnsi="宋体" w:cs="Times New Roman"/>
          <w:sz w:val="21"/>
          <w:szCs w:val="21"/>
          <w:lang w:eastAsia="zh-CN"/>
        </w:rPr>
        <w:t>建立了从</w:t>
      </w:r>
      <w:r w:rsidRPr="00443B22">
        <w:rPr>
          <w:rFonts w:ascii="Times New Roman" w:eastAsia="宋体" w:hAnsi="Times New Roman" w:cs="Times New Roman"/>
          <w:sz w:val="21"/>
          <w:szCs w:val="21"/>
          <w:lang w:eastAsia="zh-CN"/>
        </w:rPr>
        <w:t>0°</w:t>
      </w:r>
      <w:r w:rsidRPr="00443B22">
        <w:rPr>
          <w:rFonts w:ascii="Times New Roman" w:eastAsia="宋体" w:hAnsi="宋体" w:cs="Times New Roman"/>
          <w:sz w:val="21"/>
          <w:szCs w:val="21"/>
          <w:lang w:eastAsia="zh-CN"/>
        </w:rPr>
        <w:t>到</w:t>
      </w:r>
      <w:r w:rsidRPr="00443B22">
        <w:rPr>
          <w:rFonts w:ascii="Times New Roman" w:eastAsia="宋体" w:hAnsi="Times New Roman" w:cs="Times New Roman"/>
          <w:sz w:val="21"/>
          <w:szCs w:val="21"/>
          <w:lang w:eastAsia="zh-CN"/>
        </w:rPr>
        <w:t>80°</w:t>
      </w:r>
      <w:r w:rsidRPr="00443B22">
        <w:rPr>
          <w:rFonts w:ascii="Times New Roman" w:eastAsia="宋体" w:hAnsi="宋体" w:cs="Times New Roman"/>
          <w:sz w:val="21"/>
          <w:szCs w:val="21"/>
          <w:lang w:eastAsia="zh-CN"/>
        </w:rPr>
        <w:t>的晷影长</w:t>
      </w:r>
      <w:r w:rsidRPr="00443B22">
        <w:rPr>
          <w:rFonts w:ascii="Times New Roman" w:eastAsia="宋体" w:hAnsi="Times New Roman" w:cs="Times New Roman"/>
          <w:i/>
          <w:sz w:val="21"/>
          <w:szCs w:val="21"/>
          <w:lang w:eastAsia="zh-CN"/>
        </w:rPr>
        <w:t>l</w:t>
      </w:r>
      <w:r w:rsidRPr="00443B22">
        <w:rPr>
          <w:rFonts w:ascii="Times New Roman" w:eastAsia="宋体" w:hAnsi="宋体" w:cs="Times New Roman"/>
          <w:sz w:val="21"/>
          <w:szCs w:val="21"/>
          <w:lang w:eastAsia="zh-CN"/>
        </w:rPr>
        <w:t>与太阳天顶距</w:t>
      </w:r>
      <w:r w:rsidRPr="00443B22" w:rsidR="00443B22">
        <w:rPr>
          <w:rFonts w:ascii="Times New Roman" w:eastAsia="宋体" w:hAnsi="Times New Roman" w:cs="Times New Roman"/>
          <w:sz w:val="21"/>
          <w:szCs w:val="21"/>
        </w:rPr>
        <w:t>θ</w:t>
      </w:r>
      <w:r w:rsidRPr="00443B22">
        <w:rPr>
          <w:rFonts w:ascii="Times New Roman" w:eastAsia="宋体" w:hAnsi="宋体" w:cs="Times New Roman"/>
          <w:sz w:val="21"/>
          <w:szCs w:val="21"/>
          <w:lang w:eastAsia="zh-CN"/>
        </w:rPr>
        <w:t>的对应数表．已知晷影长</w:t>
      </w:r>
      <w:r w:rsidRPr="00443B22">
        <w:rPr>
          <w:rFonts w:ascii="Times New Roman" w:eastAsia="宋体" w:hAnsi="Times New Roman" w:cs="Times New Roman"/>
          <w:i/>
          <w:sz w:val="21"/>
          <w:szCs w:val="21"/>
          <w:lang w:eastAsia="zh-CN"/>
        </w:rPr>
        <w:t>l</w:t>
      </w:r>
      <w:r w:rsidRPr="00443B22">
        <w:rPr>
          <w:rFonts w:ascii="Times New Roman" w:eastAsia="宋体" w:hAnsi="宋体" w:cs="Times New Roman"/>
          <w:sz w:val="21"/>
          <w:szCs w:val="21"/>
          <w:lang w:eastAsia="zh-CN"/>
        </w:rPr>
        <w:t>、表高</w:t>
      </w:r>
      <w:r w:rsidRPr="00443B22">
        <w:rPr>
          <w:rFonts w:ascii="Times New Roman" w:eastAsia="宋体" w:hAnsi="Times New Roman" w:cs="Times New Roman"/>
          <w:sz w:val="21"/>
          <w:szCs w:val="21"/>
          <w:lang w:eastAsia="zh-CN"/>
        </w:rPr>
        <w:t>h</w:t>
      </w:r>
      <w:r w:rsidRPr="00443B22">
        <w:rPr>
          <w:rFonts w:ascii="Times New Roman" w:eastAsia="宋体" w:hAnsi="宋体" w:cs="Times New Roman"/>
          <w:sz w:val="21"/>
          <w:szCs w:val="21"/>
          <w:lang w:eastAsia="zh-CN"/>
        </w:rPr>
        <w:t>与太阳天顶距</w:t>
      </w:r>
      <w:r w:rsidRPr="00443B22" w:rsidR="00443B22">
        <w:rPr>
          <w:rFonts w:ascii="Times New Roman" w:eastAsia="宋体" w:hAnsi="Times New Roman" w:cs="Times New Roman"/>
          <w:sz w:val="21"/>
          <w:szCs w:val="21"/>
        </w:rPr>
        <w:t>θ</w:t>
      </w:r>
      <w:r w:rsidRPr="00443B22">
        <w:rPr>
          <w:rFonts w:ascii="Times New Roman" w:eastAsia="宋体" w:hAnsi="宋体" w:cs="Times New Roman"/>
          <w:sz w:val="21"/>
          <w:szCs w:val="21"/>
          <w:lang w:eastAsia="zh-CN"/>
        </w:rPr>
        <w:t>满足：</w:t>
      </w:r>
      <w:r w:rsidRPr="00443B22">
        <w:rPr>
          <w:rFonts w:ascii="Times New Roman" w:eastAsia="宋体" w:hAnsi="Times New Roman" w:cs="Times New Roman"/>
          <w:i/>
          <w:sz w:val="21"/>
          <w:szCs w:val="21"/>
          <w:lang w:eastAsia="zh-CN"/>
        </w:rPr>
        <w:t>l</w:t>
      </w:r>
      <w:r w:rsidRPr="00443B22">
        <w:rPr>
          <w:rFonts w:ascii="Times New Roman" w:eastAsia="宋体" w:hAnsi="Times New Roman" w:cs="Times New Roman"/>
          <w:sz w:val="21"/>
          <w:szCs w:val="21"/>
          <w:lang w:eastAsia="zh-CN"/>
        </w:rPr>
        <w:t>=h</w:t>
      </w:r>
      <w:r w:rsidRPr="00443B22">
        <w:rPr>
          <w:rFonts w:ascii="Times New Roman" w:eastAsia="宋体" w:hAnsi="Times New Roman" w:cs="Times New Roman"/>
          <w:sz w:val="21"/>
          <w:szCs w:val="21"/>
          <w:lang w:eastAsia="zh-CN"/>
        </w:rPr>
        <w:t>tan</w:t>
      </w:r>
      <w:r w:rsidRPr="00443B22">
        <w:rPr>
          <w:rFonts w:ascii="Times New Roman" w:eastAsia="宋体" w:hAnsi="Times New Roman" w:cs="Times New Roman"/>
          <w:sz w:val="21"/>
          <w:szCs w:val="21"/>
        </w:rPr>
        <w:t>θ</w:t>
      </w:r>
      <w:r w:rsidRPr="00443B22">
        <w:rPr>
          <w:rFonts w:ascii="Times New Roman" w:eastAsia="宋体" w:hAnsi="Times New Roman" w:cs="Times New Roman"/>
          <w:sz w:val="21"/>
          <w:szCs w:val="21"/>
          <w:lang w:eastAsia="zh-CN"/>
        </w:rPr>
        <w:t>,</w:t>
      </w:r>
      <w:r w:rsidRPr="00443B22">
        <w:rPr>
          <w:rFonts w:ascii="Times New Roman" w:eastAsia="宋体" w:hAnsi="宋体" w:cs="Times New Roman"/>
          <w:sz w:val="21"/>
          <w:szCs w:val="21"/>
          <w:lang w:eastAsia="zh-CN"/>
        </w:rPr>
        <w:t>当晷影长为</w:t>
      </w:r>
      <w:r w:rsidRPr="00443B22">
        <w:rPr>
          <w:rFonts w:ascii="Times New Roman" w:eastAsia="宋体" w:hAnsi="Times New Roman" w:cs="Times New Roman"/>
          <w:sz w:val="21"/>
          <w:szCs w:val="21"/>
          <w:lang w:eastAsia="zh-CN"/>
        </w:rPr>
        <w:t>0.7</w:t>
      </w:r>
      <w:r w:rsidRPr="00443B22">
        <w:rPr>
          <w:rFonts w:ascii="Times New Roman" w:eastAsia="宋体" w:hAnsi="宋体" w:cs="Times New Roman"/>
          <w:sz w:val="21"/>
          <w:szCs w:val="21"/>
          <w:lang w:eastAsia="zh-CN"/>
        </w:rPr>
        <w:t>时，天顶距为</w:t>
      </w:r>
      <w:r w:rsidRPr="00443B22">
        <w:rPr>
          <w:rFonts w:ascii="Times New Roman" w:eastAsia="宋体" w:hAnsi="Times New Roman" w:cs="Times New Roman"/>
          <w:sz w:val="21"/>
          <w:szCs w:val="21"/>
          <w:lang w:eastAsia="zh-CN"/>
        </w:rPr>
        <w:t>5°.</w:t>
      </w:r>
      <w:r w:rsidRPr="00443B22">
        <w:rPr>
          <w:rFonts w:ascii="Times New Roman" w:eastAsia="宋体" w:hAnsi="宋体" w:cs="Times New Roman"/>
          <w:sz w:val="21"/>
          <w:szCs w:val="21"/>
          <w:lang w:eastAsia="zh-CN"/>
        </w:rPr>
        <w:t>若天顶距为</w:t>
      </w:r>
      <w:r w:rsidRPr="00443B22">
        <w:rPr>
          <w:rFonts w:ascii="Times New Roman" w:eastAsia="宋体" w:hAnsi="Times New Roman" w:cs="Times New Roman"/>
          <w:sz w:val="21"/>
          <w:szCs w:val="21"/>
          <w:lang w:eastAsia="zh-CN"/>
        </w:rPr>
        <w:t>1°</w:t>
      </w:r>
      <w:r w:rsidRPr="00443B22">
        <w:rPr>
          <w:rFonts w:ascii="Times New Roman" w:eastAsia="宋体" w:hAnsi="宋体" w:cs="Times New Roman"/>
          <w:sz w:val="21"/>
          <w:szCs w:val="21"/>
          <w:lang w:eastAsia="zh-CN"/>
        </w:rPr>
        <w:t>时，则晷影长为</w:t>
      </w:r>
    </w:p>
    <w:p w:rsidR="00D37CF3" w:rsidRPr="00443B22" w:rsidP="00443B22">
      <w:pPr>
        <w:pStyle w:val="BodyText"/>
        <w:spacing w:after="0" w:line="240" w:lineRule="auto"/>
        <w:textAlignment w:val="center"/>
        <w:rPr>
          <w:rFonts w:ascii="Times New Roman" w:eastAsia="宋体" w:hAnsi="Times New Roman" w:cs="Times New Roman"/>
          <w:sz w:val="21"/>
          <w:szCs w:val="21"/>
          <w:lang w:eastAsia="zh-CN"/>
        </w:rPr>
      </w:pPr>
      <w:r w:rsidRPr="00443B22">
        <w:rPr>
          <w:rFonts w:ascii="Times New Roman" w:eastAsia="宋体" w:hAnsi="Times New Roman" w:cs="Times New Roman"/>
          <w:sz w:val="21"/>
          <w:szCs w:val="21"/>
          <w:lang w:eastAsia="zh-CN"/>
        </w:rPr>
        <w:t>A.0.14</w:t>
      </w:r>
      <w:r w:rsidR="00443B22">
        <w:rPr>
          <w:rFonts w:ascii="Times New Roman" w:eastAsia="宋体" w:hAnsi="Times New Roman" w:cs="Times New Roman" w:hint="eastAsia"/>
          <w:sz w:val="21"/>
          <w:szCs w:val="21"/>
          <w:lang w:eastAsia="zh-CN"/>
        </w:rPr>
        <w:t xml:space="preserve">                       </w:t>
      </w:r>
      <w:r w:rsidRPr="00443B22">
        <w:rPr>
          <w:rFonts w:ascii="Times New Roman" w:eastAsia="宋体" w:hAnsi="Times New Roman" w:cs="Times New Roman"/>
          <w:sz w:val="21"/>
          <w:szCs w:val="21"/>
          <w:lang w:eastAsia="zh-CN"/>
        </w:rPr>
        <w:t>B.0.16</w:t>
      </w:r>
      <w:r w:rsidR="00443B22">
        <w:rPr>
          <w:rFonts w:ascii="Times New Roman" w:eastAsia="宋体" w:hAnsi="Times New Roman" w:cs="Times New Roman" w:hint="eastAsia"/>
          <w:sz w:val="21"/>
          <w:szCs w:val="21"/>
          <w:lang w:eastAsia="zh-CN"/>
        </w:rPr>
        <w:t xml:space="preserve">                </w:t>
      </w:r>
      <w:r w:rsidRPr="00443B22">
        <w:rPr>
          <w:rFonts w:ascii="Times New Roman" w:eastAsia="宋体" w:hAnsi="Times New Roman" w:cs="Times New Roman"/>
          <w:sz w:val="21"/>
          <w:szCs w:val="21"/>
          <w:lang w:eastAsia="zh-CN"/>
        </w:rPr>
        <w:t>C.0.18</w:t>
      </w:r>
      <w:r w:rsidR="00443B22">
        <w:rPr>
          <w:rFonts w:ascii="Times New Roman" w:eastAsia="宋体" w:hAnsi="Times New Roman" w:cs="Times New Roman" w:hint="eastAsia"/>
          <w:sz w:val="21"/>
          <w:szCs w:val="21"/>
          <w:lang w:eastAsia="zh-CN"/>
        </w:rPr>
        <w:t xml:space="preserve">          </w:t>
      </w:r>
      <w:r w:rsidRPr="00443B22">
        <w:rPr>
          <w:rFonts w:ascii="Times New Roman" w:eastAsia="宋体" w:hAnsi="Times New Roman" w:cs="Times New Roman"/>
          <w:sz w:val="21"/>
          <w:szCs w:val="21"/>
          <w:lang w:eastAsia="zh-CN"/>
        </w:rPr>
        <w:t>D.0.24</w:t>
      </w:r>
    </w:p>
    <w:p w:rsidR="00D37CF3" w:rsidRPr="00443B22" w:rsidP="00443B22">
      <w:pPr>
        <w:pStyle w:val="BodyText"/>
        <w:spacing w:after="0" w:line="240" w:lineRule="auto"/>
        <w:textAlignment w:val="center"/>
        <w:rPr>
          <w:rFonts w:ascii="Times New Roman" w:eastAsia="宋体" w:hAnsi="Times New Roman" w:cs="Times New Roman"/>
          <w:sz w:val="21"/>
          <w:szCs w:val="21"/>
          <w:lang w:eastAsia="zh-CN"/>
        </w:rPr>
      </w:pPr>
      <w:r w:rsidRPr="00443B22">
        <w:rPr>
          <w:rFonts w:ascii="Times New Roman" w:eastAsia="宋体" w:hAnsi="宋体" w:cs="Times New Roman"/>
          <w:sz w:val="21"/>
          <w:szCs w:val="21"/>
          <w:lang w:eastAsia="zh-CN"/>
        </w:rPr>
        <w:t>（参考数据：</w:t>
      </w:r>
      <w:r w:rsidRPr="00443B22">
        <w:rPr>
          <w:rFonts w:ascii="Times New Roman" w:eastAsia="宋体" w:hAnsi="Times New Roman" w:cs="Times New Roman"/>
          <w:sz w:val="21"/>
          <w:szCs w:val="21"/>
          <w:lang w:eastAsia="zh-CN"/>
        </w:rPr>
        <w:t>tan1°≈0.0175,tan3°≈0.0349,tan5°≈0.0875)</w:t>
      </w:r>
    </w:p>
    <w:p w:rsidR="00D37CF3" w:rsidRPr="00443B22" w:rsidP="00443B22">
      <w:pPr>
        <w:pStyle w:val="BodyText"/>
        <w:spacing w:after="0" w:line="240" w:lineRule="auto"/>
        <w:textAlignment w:val="center"/>
        <w:rPr>
          <w:rFonts w:ascii="Times New Roman" w:eastAsia="宋体" w:hAnsi="Times New Roman" w:cs="Times New Roman"/>
          <w:sz w:val="21"/>
          <w:szCs w:val="21"/>
          <w:lang w:eastAsia="zh-CN"/>
        </w:rPr>
      </w:pPr>
      <w:r w:rsidRPr="00443B22">
        <w:rPr>
          <w:rFonts w:ascii="Times New Roman" w:eastAsia="宋体" w:hAnsi="Times New Roman" w:cs="Times New Roman"/>
          <w:sz w:val="21"/>
          <w:szCs w:val="21"/>
          <w:lang w:eastAsia="zh-CN"/>
        </w:rPr>
        <w:t>5.</w:t>
      </w:r>
      <w:r w:rsidRPr="00443B22">
        <w:rPr>
          <w:rFonts w:ascii="Times New Roman" w:eastAsia="宋体" w:hAnsi="宋体" w:cs="Times New Roman"/>
          <w:sz w:val="21"/>
          <w:szCs w:val="21"/>
          <w:lang w:eastAsia="zh-CN"/>
        </w:rPr>
        <w:t>双曲线</w:t>
      </w:r>
      <w:r w:rsidRPr="00443B22">
        <w:rPr>
          <w:rFonts w:ascii="Times New Roman" w:eastAsia="宋体" w:hAnsi="Times New Roman" w:cs="Times New Roman"/>
          <w:sz w:val="21"/>
          <w:szCs w:val="21"/>
          <w:lang w:eastAsia="zh-CN"/>
        </w:rPr>
        <w:t>C:</w:t>
      </w:r>
      <w:r w:rsidRPr="00443B22" w:rsidR="00443B22">
        <w:rPr>
          <w:rFonts w:ascii="Times New Roman" w:eastAsia="宋体" w:hAnsi="Times New Roman" w:cs="Times New Roman"/>
          <w:sz w:val="21"/>
          <w:szCs w:val="21"/>
          <w:lang w:eastAsia="zh-CN"/>
        </w:rPr>
        <w:t xml:space="preserve"> </w:t>
      </w:r>
      <w:r>
        <w:rPr>
          <w:rFonts w:hint="eastAsia"/>
        </w:rPr>
        <w:object>
          <v:shape id="_x0000_i1032" type="#_x0000_t75" style="width:40.5pt;height:33.75pt" o:oleicon="f" o:ole="">
            <v:imagedata r:id="rId19" o:title=""/>
          </v:shape>
          <o:OLEObject Type="Embed" ProgID="Equation.DSMT4" ShapeID="_x0000_i1032" DrawAspect="Content" ObjectID="_1697986424" r:id="rId20"/>
        </w:object>
      </w:r>
      <w:r w:rsidRPr="00443B22">
        <w:rPr>
          <w:rFonts w:ascii="Times New Roman" w:eastAsia="宋体" w:hAnsi="宋体" w:cs="Times New Roman"/>
          <w:sz w:val="21"/>
          <w:szCs w:val="21"/>
          <w:lang w:eastAsia="zh-CN"/>
        </w:rPr>
        <w:t>＝</w:t>
      </w:r>
      <w:r w:rsidRPr="00443B22">
        <w:rPr>
          <w:rFonts w:ascii="Times New Roman" w:eastAsia="宋体" w:hAnsi="Times New Roman" w:cs="Times New Roman"/>
          <w:sz w:val="21"/>
          <w:szCs w:val="21"/>
          <w:lang w:eastAsia="zh-CN"/>
        </w:rPr>
        <w:t>1(a&gt;0,b&gt;0)</w:t>
      </w:r>
      <w:r w:rsidRPr="00443B22">
        <w:rPr>
          <w:rFonts w:ascii="Times New Roman" w:eastAsia="宋体" w:hAnsi="宋体" w:cs="Times New Roman"/>
          <w:sz w:val="21"/>
          <w:szCs w:val="21"/>
          <w:lang w:eastAsia="zh-CN"/>
        </w:rPr>
        <w:t>的一条渐近线的倾斜角为</w:t>
      </w:r>
      <w:r w:rsidRPr="00443B22">
        <w:rPr>
          <w:rFonts w:ascii="Times New Roman" w:eastAsia="宋体" w:hAnsi="Times New Roman" w:cs="Times New Roman"/>
          <w:sz w:val="21"/>
          <w:szCs w:val="21"/>
          <w:lang w:eastAsia="zh-CN"/>
        </w:rPr>
        <w:t>140°,</w:t>
      </w:r>
      <w:r w:rsidRPr="00443B22">
        <w:rPr>
          <w:rFonts w:ascii="Times New Roman" w:eastAsia="宋体" w:hAnsi="宋体" w:cs="Times New Roman"/>
          <w:sz w:val="21"/>
          <w:szCs w:val="21"/>
          <w:lang w:eastAsia="zh-CN"/>
        </w:rPr>
        <w:t>则双曲线</w:t>
      </w:r>
      <w:r w:rsidRPr="00443B22">
        <w:rPr>
          <w:rFonts w:ascii="Times New Roman" w:eastAsia="宋体" w:hAnsi="Times New Roman" w:cs="Times New Roman"/>
          <w:sz w:val="21"/>
          <w:szCs w:val="21"/>
          <w:lang w:eastAsia="zh-CN"/>
        </w:rPr>
        <w:t>C</w:t>
      </w:r>
      <w:r w:rsidRPr="00443B22">
        <w:rPr>
          <w:rFonts w:ascii="Times New Roman" w:eastAsia="宋体" w:hAnsi="宋体" w:cs="Times New Roman"/>
          <w:sz w:val="21"/>
          <w:szCs w:val="21"/>
          <w:lang w:eastAsia="zh-CN"/>
        </w:rPr>
        <w:t>的</w:t>
      </w:r>
      <w:r w:rsidRPr="00443B22">
        <w:rPr>
          <w:rFonts w:ascii="Times New Roman" w:eastAsia="宋体" w:hAnsi="宋体" w:cs="Times New Roman"/>
          <w:sz w:val="21"/>
          <w:szCs w:val="21"/>
          <w:lang w:eastAsia="zh-CN"/>
        </w:rPr>
        <w:t>离心率为</w:t>
      </w:r>
    </w:p>
    <w:p w:rsidR="00D37CF3" w:rsidRPr="00443B22" w:rsidP="00443B22">
      <w:pPr>
        <w:pStyle w:val="BodyText"/>
        <w:spacing w:after="0" w:line="240" w:lineRule="auto"/>
        <w:textAlignment w:val="center"/>
        <w:rPr>
          <w:rFonts w:ascii="Times New Roman" w:eastAsia="宋体" w:hAnsi="Times New Roman" w:cs="Times New Roman"/>
          <w:sz w:val="21"/>
          <w:szCs w:val="21"/>
          <w:lang w:eastAsia="zh-CN"/>
        </w:rPr>
      </w:pPr>
      <w:r w:rsidRPr="00443B22">
        <w:rPr>
          <w:rFonts w:ascii="Times New Roman" w:eastAsia="宋体" w:hAnsi="Times New Roman" w:cs="Times New Roman"/>
          <w:sz w:val="21"/>
          <w:szCs w:val="21"/>
          <w:lang w:eastAsia="zh-CN"/>
        </w:rPr>
        <w:t>6.</w:t>
      </w:r>
      <w:r w:rsidRPr="00443B22">
        <w:rPr>
          <w:rFonts w:ascii="Times New Roman" w:eastAsia="宋体" w:hAnsi="宋体" w:cs="Times New Roman"/>
          <w:sz w:val="21"/>
          <w:szCs w:val="21"/>
          <w:lang w:eastAsia="zh-CN"/>
        </w:rPr>
        <w:t>已知</w:t>
      </w:r>
      <w:r w:rsidR="00443B22">
        <w:rPr>
          <w:rFonts w:ascii="Times New Roman" w:eastAsia="宋体" w:hAnsi="Times New Roman" w:cs="Times New Roman" w:hint="eastAsia"/>
          <w:sz w:val="21"/>
          <w:szCs w:val="21"/>
          <w:lang w:eastAsia="zh-CN"/>
        </w:rPr>
        <w:t>O</w:t>
      </w:r>
      <w:r w:rsidRPr="00443B22">
        <w:rPr>
          <w:rFonts w:ascii="Times New Roman" w:eastAsia="宋体" w:hAnsi="Times New Roman" w:cs="Times New Roman"/>
          <w:sz w:val="21"/>
          <w:szCs w:val="21"/>
          <w:lang w:eastAsia="zh-CN"/>
        </w:rPr>
        <w:t>(0,0),</w:t>
      </w:r>
      <w:r w:rsidR="00443B22">
        <w:rPr>
          <w:rFonts w:ascii="Times New Roman" w:eastAsia="宋体" w:hAnsi="Times New Roman" w:cs="Times New Roman" w:hint="eastAsia"/>
          <w:sz w:val="21"/>
          <w:szCs w:val="21"/>
          <w:lang w:eastAsia="zh-CN"/>
        </w:rPr>
        <w:t>A</w:t>
      </w:r>
      <w:r w:rsidRPr="00443B22">
        <w:rPr>
          <w:rFonts w:ascii="Times New Roman" w:eastAsia="宋体" w:hAnsi="Times New Roman" w:cs="Times New Roman"/>
          <w:sz w:val="21"/>
          <w:szCs w:val="21"/>
          <w:lang w:eastAsia="zh-CN"/>
        </w:rPr>
        <w:t>(-sin</w:t>
      </w:r>
      <w:r w:rsidRPr="00443B22" w:rsidR="00443B22">
        <w:rPr>
          <w:rFonts w:ascii="Times New Roman" w:eastAsia="宋体" w:hAnsi="Times New Roman" w:cs="Times New Roman"/>
          <w:sz w:val="21"/>
          <w:szCs w:val="21"/>
        </w:rPr>
        <w:t>θ</w:t>
      </w:r>
      <w:r w:rsidRPr="00443B22">
        <w:rPr>
          <w:rFonts w:ascii="Times New Roman" w:eastAsia="宋体" w:hAnsi="Times New Roman" w:cs="Times New Roman"/>
          <w:sz w:val="21"/>
          <w:szCs w:val="21"/>
          <w:lang w:eastAsia="zh-CN"/>
        </w:rPr>
        <w:t>,1),B(1,3cos</w:t>
      </w:r>
      <w:r w:rsidRPr="00443B22" w:rsidR="00443B22">
        <w:rPr>
          <w:rFonts w:ascii="Times New Roman" w:eastAsia="宋体" w:hAnsi="Times New Roman" w:cs="Times New Roman"/>
          <w:sz w:val="21"/>
          <w:szCs w:val="21"/>
        </w:rPr>
        <w:t>θ</w:t>
      </w:r>
      <w:r w:rsidRPr="00443B22">
        <w:rPr>
          <w:rFonts w:ascii="Times New Roman" w:eastAsia="宋体" w:hAnsi="Times New Roman" w:cs="Times New Roman"/>
          <w:sz w:val="21"/>
          <w:szCs w:val="21"/>
          <w:lang w:eastAsia="zh-CN"/>
        </w:rPr>
        <w:t>),</w:t>
      </w:r>
      <w:r w:rsidRPr="00443B22">
        <w:rPr>
          <w:rFonts w:ascii="Times New Roman" w:eastAsia="宋体" w:hAnsi="Times New Roman" w:cs="Times New Roman"/>
          <w:sz w:val="21"/>
          <w:szCs w:val="21"/>
        </w:rPr>
        <w:t>θ</w:t>
      </w:r>
      <w:r w:rsidRPr="00443B22" w:rsidR="00443B22">
        <w:rPr>
          <w:rFonts w:ascii="Times New Roman" w:eastAsia="宋体" w:hAnsi="Times New Roman" w:cs="Times New Roman" w:hint="eastAsia"/>
          <w:sz w:val="21"/>
          <w:szCs w:val="21"/>
          <w:lang w:eastAsia="zh-CN"/>
        </w:rPr>
        <w:t>∈</w:t>
      </w:r>
      <w:r w:rsidRPr="00443B22">
        <w:rPr>
          <w:rFonts w:ascii="Times New Roman" w:eastAsia="宋体" w:hAnsi="Times New Roman" w:cs="Times New Roman"/>
          <w:sz w:val="21"/>
          <w:szCs w:val="21"/>
          <w:lang w:eastAsia="zh-CN"/>
        </w:rPr>
        <w:t>(</w:t>
      </w:r>
      <w:r>
        <w:rPr>
          <w:rFonts w:hint="eastAsia"/>
        </w:rPr>
        <w:object>
          <v:shape id="_x0000_i1033" type="#_x0000_t75" style="width:33pt;height:31.5pt" o:oleicon="f" o:ole="">
            <v:imagedata r:id="rId21" o:title=""/>
          </v:shape>
          <o:OLEObject Type="Embed" ProgID="Equation.DSMT4" ShapeID="_x0000_i1033" DrawAspect="Content" ObjectID="_1697986425" r:id="rId22"/>
        </w:object>
      </w:r>
      <w:r w:rsidRPr="00443B22">
        <w:rPr>
          <w:rFonts w:ascii="Times New Roman" w:eastAsia="宋体" w:hAnsi="Times New Roman" w:cs="Times New Roman"/>
          <w:sz w:val="21"/>
          <w:szCs w:val="21"/>
          <w:lang w:eastAsia="zh-CN"/>
        </w:rPr>
        <w:t>),</w:t>
      </w:r>
      <w:r w:rsidRPr="00443B22">
        <w:rPr>
          <w:rFonts w:ascii="Times New Roman" w:eastAsia="宋体" w:hAnsi="宋体" w:cs="Times New Roman"/>
          <w:sz w:val="21"/>
          <w:szCs w:val="21"/>
          <w:lang w:eastAsia="zh-CN"/>
        </w:rPr>
        <w:t>若</w:t>
      </w:r>
      <w:r>
        <w:rPr>
          <w:rFonts w:hint="eastAsia"/>
        </w:rPr>
        <w:object>
          <v:shape id="_x0000_i1034" type="#_x0000_t75" style="width:82.5pt;height:19.5pt" o:oleicon="f" o:ole="">
            <v:imagedata r:id="rId23" o:title=""/>
          </v:shape>
          <o:OLEObject Type="Embed" ProgID="Equation.DSMT4" ShapeID="_x0000_i1034" DrawAspect="Content" ObjectID="_1697986426" r:id="rId24"/>
        </w:object>
      </w:r>
      <w:r w:rsidR="00443B22">
        <w:rPr>
          <w:rFonts w:ascii="Times New Roman" w:eastAsia="宋体" w:hAnsi="Times New Roman" w:cs="Times New Roman" w:hint="eastAsia"/>
          <w:sz w:val="21"/>
          <w:szCs w:val="21"/>
          <w:lang w:eastAsia="zh-CN"/>
        </w:rPr>
        <w:t xml:space="preserve"> </w:t>
      </w:r>
      <w:r w:rsidRPr="00443B22">
        <w:rPr>
          <w:rFonts w:ascii="Times New Roman" w:eastAsia="宋体" w:hAnsi="Times New Roman" w:cs="Times New Roman"/>
          <w:sz w:val="21"/>
          <w:szCs w:val="21"/>
          <w:lang w:eastAsia="zh-CN"/>
        </w:rPr>
        <w:t>,</w:t>
      </w:r>
      <w:r w:rsidRPr="00443B22">
        <w:rPr>
          <w:rFonts w:ascii="Times New Roman" w:eastAsia="宋体" w:hAnsi="宋体" w:cs="Times New Roman"/>
          <w:sz w:val="21"/>
          <w:szCs w:val="21"/>
          <w:lang w:eastAsia="zh-CN"/>
        </w:rPr>
        <w:t>则</w:t>
      </w:r>
      <w:r w:rsidRPr="00443B22" w:rsidR="00443B22">
        <w:rPr>
          <w:rFonts w:ascii="Times New Roman" w:eastAsia="宋体" w:hAnsi="Times New Roman" w:cs="Times New Roman"/>
          <w:sz w:val="21"/>
          <w:szCs w:val="21"/>
        </w:rPr>
        <w:t>θ</w:t>
      </w:r>
      <w:r w:rsidRPr="00443B22">
        <w:rPr>
          <w:rFonts w:ascii="Times New Roman" w:eastAsia="宋体" w:hAnsi="Times New Roman" w:cs="Times New Roman"/>
          <w:sz w:val="21"/>
          <w:szCs w:val="21"/>
          <w:lang w:eastAsia="zh-CN"/>
        </w:rPr>
        <w:t>=</w:t>
      </w:r>
    </w:p>
    <w:p w:rsidR="00D37CF3" w:rsidRPr="00443B22" w:rsidP="00443B22">
      <w:pPr>
        <w:pStyle w:val="BodyText"/>
        <w:spacing w:after="0" w:line="240" w:lineRule="auto"/>
        <w:textAlignment w:val="center"/>
        <w:rPr>
          <w:rFonts w:ascii="Times New Roman" w:eastAsia="宋体" w:hAnsi="Times New Roman" w:cs="Times New Roman"/>
          <w:sz w:val="21"/>
          <w:szCs w:val="21"/>
          <w:lang w:eastAsia="zh-CN"/>
        </w:rPr>
      </w:pPr>
      <w:r w:rsidRPr="00443B22">
        <w:rPr>
          <w:rFonts w:ascii="Times New Roman" w:eastAsia="宋体" w:hAnsi="Times New Roman" w:cs="Times New Roman"/>
          <w:sz w:val="21"/>
          <w:szCs w:val="21"/>
          <w:lang w:eastAsia="zh-CN"/>
        </w:rPr>
        <w:t>A.</w:t>
      </w:r>
      <w:r w:rsidRPr="00443B22" w:rsidR="00443B22">
        <w:rPr>
          <w:rFonts w:hint="eastAsia"/>
          <w:lang w:eastAsia="zh-CN"/>
        </w:rPr>
        <w:t xml:space="preserve"> </w:t>
      </w:r>
      <w:r>
        <w:rPr>
          <w:rFonts w:hint="eastAsia"/>
        </w:rPr>
        <w:object>
          <v:shape id="_x0000_i1035" type="#_x0000_t75" style="width:18.75pt;height:31.5pt" o:oleicon="f" o:ole="">
            <v:imagedata r:id="rId25" o:title=""/>
          </v:shape>
          <o:OLEObject Type="Embed" ProgID="Equation.DSMT4" ShapeID="_x0000_i1035" DrawAspect="Content" ObjectID="_1697986427" r:id="rId26"/>
        </w:object>
      </w:r>
      <w:r w:rsidR="00B43D08">
        <w:rPr>
          <w:rFonts w:hint="eastAsia"/>
          <w:lang w:eastAsia="zh-CN"/>
        </w:rPr>
        <w:t xml:space="preserve">                        </w:t>
      </w:r>
      <w:r w:rsidRPr="00443B22">
        <w:rPr>
          <w:rFonts w:ascii="Times New Roman" w:eastAsia="宋体" w:hAnsi="Times New Roman" w:cs="Times New Roman"/>
          <w:sz w:val="21"/>
          <w:szCs w:val="21"/>
          <w:lang w:eastAsia="zh-CN"/>
        </w:rPr>
        <w:t>B.</w:t>
      </w:r>
      <w:r w:rsidRPr="00B43D08" w:rsidR="00B43D08">
        <w:rPr>
          <w:rFonts w:hint="eastAsia"/>
          <w:lang w:eastAsia="zh-CN"/>
        </w:rPr>
        <w:t xml:space="preserve"> </w:t>
      </w:r>
      <w:r>
        <w:rPr>
          <w:rFonts w:hint="eastAsia"/>
        </w:rPr>
        <w:object>
          <v:shape id="_x0000_i1036" type="#_x0000_t75" style="width:18.75pt;height:31.5pt" o:oleicon="f" o:ole="">
            <v:imagedata r:id="rId27" o:title=""/>
          </v:shape>
          <o:OLEObject Type="Embed" ProgID="Equation.DSMT4" ShapeID="_x0000_i1036" DrawAspect="Content" ObjectID="_1697986428" r:id="rId28"/>
        </w:object>
      </w:r>
      <w:r w:rsidR="00B43D08">
        <w:rPr>
          <w:rFonts w:hint="eastAsia"/>
          <w:lang w:eastAsia="zh-CN"/>
        </w:rPr>
        <w:t xml:space="preserve">             </w:t>
      </w:r>
      <w:r w:rsidR="00443B22">
        <w:rPr>
          <w:rFonts w:ascii="Times New Roman" w:eastAsia="宋体" w:hAnsi="Times New Roman" w:cs="Times New Roman" w:hint="eastAsia"/>
          <w:sz w:val="21"/>
          <w:szCs w:val="21"/>
          <w:lang w:eastAsia="zh-CN"/>
        </w:rPr>
        <w:t>C</w:t>
      </w:r>
      <w:r w:rsidRPr="00443B22">
        <w:rPr>
          <w:rFonts w:ascii="Times New Roman" w:eastAsia="宋体" w:hAnsi="Times New Roman" w:cs="Times New Roman"/>
          <w:sz w:val="21"/>
          <w:szCs w:val="21"/>
          <w:lang w:eastAsia="zh-CN"/>
        </w:rPr>
        <w:t xml:space="preserve">. </w:t>
      </w:r>
      <w:r>
        <w:rPr>
          <w:rFonts w:hint="eastAsia"/>
        </w:rPr>
        <w:object>
          <v:shape id="_x0000_i1037" type="#_x0000_t75" style="width:18.75pt;height:31.5pt" o:oleicon="f" o:ole="">
            <v:imagedata r:id="rId29" o:title=""/>
          </v:shape>
          <o:OLEObject Type="Embed" ProgID="Equation.DSMT4" ShapeID="_x0000_i1037" DrawAspect="Content" ObjectID="_1697986429" r:id="rId30"/>
        </w:object>
      </w:r>
      <w:r w:rsidR="00B43D08">
        <w:rPr>
          <w:rFonts w:hint="eastAsia"/>
          <w:lang w:eastAsia="zh-CN"/>
        </w:rPr>
        <w:t xml:space="preserve">        </w:t>
      </w:r>
      <w:r w:rsidRPr="00443B22">
        <w:rPr>
          <w:rFonts w:ascii="Times New Roman" w:eastAsia="宋体" w:hAnsi="Times New Roman" w:cs="Times New Roman"/>
          <w:sz w:val="21"/>
          <w:szCs w:val="21"/>
          <w:lang w:eastAsia="zh-CN"/>
        </w:rPr>
        <w:t>D.</w:t>
      </w:r>
      <w:r w:rsidRPr="00443B22" w:rsidR="00443B22">
        <w:rPr>
          <w:rFonts w:hint="eastAsia"/>
          <w:lang w:eastAsia="zh-CN"/>
        </w:rPr>
        <w:t xml:space="preserve"> </w:t>
      </w:r>
      <w:r>
        <w:rPr>
          <w:rFonts w:hint="eastAsia"/>
        </w:rPr>
        <w:object>
          <v:shape id="_x0000_i1038" type="#_x0000_t75" style="width:18.75pt;height:31.5pt" o:oleicon="f" o:ole="">
            <v:imagedata r:id="rId31" o:title=""/>
          </v:shape>
          <o:OLEObject Type="Embed" ProgID="Equation.DSMT4" ShapeID="_x0000_i1038" DrawAspect="Content" ObjectID="_1697986430" r:id="rId32"/>
        </w:object>
      </w:r>
    </w:p>
    <w:p w:rsidR="00D37CF3" w:rsidRPr="00443B22" w:rsidP="00443B22">
      <w:pPr>
        <w:pStyle w:val="BodyText"/>
        <w:spacing w:after="0" w:line="240" w:lineRule="auto"/>
        <w:textAlignment w:val="center"/>
        <w:rPr>
          <w:rFonts w:ascii="Times New Roman" w:eastAsia="宋体" w:hAnsi="Times New Roman" w:cs="Times New Roman"/>
          <w:sz w:val="21"/>
          <w:szCs w:val="21"/>
          <w:lang w:eastAsia="zh-CN"/>
        </w:rPr>
      </w:pPr>
      <w:r w:rsidRPr="00443B22">
        <w:rPr>
          <w:rFonts w:ascii="Times New Roman" w:eastAsia="宋体" w:hAnsi="Times New Roman" w:cs="Times New Roman"/>
          <w:sz w:val="21"/>
          <w:szCs w:val="21"/>
          <w:lang w:eastAsia="zh-CN"/>
        </w:rPr>
        <w:t>7.</w:t>
      </w:r>
      <w:r w:rsidRPr="00443B22">
        <w:rPr>
          <w:rFonts w:ascii="Times New Roman" w:eastAsia="宋体" w:hAnsi="宋体" w:cs="Times New Roman"/>
          <w:sz w:val="21"/>
          <w:szCs w:val="21"/>
          <w:lang w:eastAsia="zh-CN"/>
        </w:rPr>
        <w:t>已知某电子产品电池充满时的电量为</w:t>
      </w:r>
      <w:r w:rsidRPr="00443B22">
        <w:rPr>
          <w:rFonts w:ascii="Times New Roman" w:eastAsia="宋体" w:hAnsi="Times New Roman" w:cs="Times New Roman"/>
          <w:sz w:val="21"/>
          <w:szCs w:val="21"/>
          <w:lang w:eastAsia="zh-CN"/>
        </w:rPr>
        <w:t>3000</w:t>
      </w:r>
      <w:r w:rsidRPr="00443B22">
        <w:rPr>
          <w:rFonts w:ascii="Times New Roman" w:eastAsia="宋体" w:hAnsi="宋体" w:cs="Times New Roman"/>
          <w:sz w:val="21"/>
          <w:szCs w:val="21"/>
          <w:lang w:eastAsia="zh-CN"/>
        </w:rPr>
        <w:t>毫安时，且在待机状态下有两种不同</w:t>
      </w:r>
      <w:r w:rsidRPr="00443B22">
        <w:rPr>
          <w:rFonts w:ascii="Times New Roman" w:eastAsia="宋体" w:hAnsi="宋体" w:cs="Times New Roman"/>
          <w:sz w:val="21"/>
          <w:szCs w:val="21"/>
          <w:lang w:eastAsia="zh-CN"/>
        </w:rPr>
        <w:t>的耗电模式可供选择．模式</w:t>
      </w:r>
      <w:r w:rsidRPr="00443B22">
        <w:rPr>
          <w:rFonts w:ascii="Times New Roman" w:eastAsia="宋体" w:hAnsi="Times New Roman" w:cs="Times New Roman"/>
          <w:sz w:val="21"/>
          <w:szCs w:val="21"/>
          <w:lang w:eastAsia="zh-CN"/>
        </w:rPr>
        <w:t>A:</w:t>
      </w:r>
      <w:r w:rsidRPr="00443B22">
        <w:rPr>
          <w:rFonts w:ascii="Times New Roman" w:eastAsia="宋体" w:hAnsi="宋体" w:cs="Times New Roman"/>
          <w:sz w:val="21"/>
          <w:szCs w:val="21"/>
          <w:lang w:eastAsia="zh-CN"/>
        </w:rPr>
        <w:t>电量呈线性衰减，每小时耗电</w:t>
      </w:r>
      <w:r w:rsidRPr="00443B22">
        <w:rPr>
          <w:rFonts w:ascii="Times New Roman" w:eastAsia="宋体" w:hAnsi="Times New Roman" w:cs="Times New Roman"/>
          <w:sz w:val="21"/>
          <w:szCs w:val="21"/>
          <w:lang w:eastAsia="zh-CN"/>
        </w:rPr>
        <w:t>300</w:t>
      </w:r>
      <w:r w:rsidRPr="00443B22">
        <w:rPr>
          <w:rFonts w:ascii="Times New Roman" w:eastAsia="宋体" w:hAnsi="宋体" w:cs="Times New Roman"/>
          <w:sz w:val="21"/>
          <w:szCs w:val="21"/>
          <w:lang w:eastAsia="zh-CN"/>
        </w:rPr>
        <w:t>毫安时；模式</w:t>
      </w:r>
      <w:r w:rsidRPr="00443B22">
        <w:rPr>
          <w:rFonts w:ascii="Times New Roman" w:eastAsia="宋体" w:hAnsi="Times New Roman" w:cs="Times New Roman"/>
          <w:sz w:val="21"/>
          <w:szCs w:val="21"/>
          <w:lang w:eastAsia="zh-CN"/>
        </w:rPr>
        <w:t>B:</w:t>
      </w:r>
      <w:r w:rsidRPr="00443B22">
        <w:rPr>
          <w:rFonts w:ascii="Times New Roman" w:eastAsia="宋体" w:hAnsi="宋体" w:cs="Times New Roman"/>
          <w:sz w:val="21"/>
          <w:szCs w:val="21"/>
          <w:lang w:eastAsia="zh-CN"/>
        </w:rPr>
        <w:t>电量呈指数衰减，即：从当前时刻算起，</w:t>
      </w:r>
      <w:r w:rsidRPr="00443B22">
        <w:rPr>
          <w:rFonts w:ascii="Times New Roman" w:eastAsia="宋体" w:hAnsi="Times New Roman" w:cs="Times New Roman"/>
          <w:sz w:val="21"/>
          <w:szCs w:val="21"/>
          <w:lang w:eastAsia="zh-CN"/>
        </w:rPr>
        <w:t>t</w:t>
      </w:r>
      <w:r w:rsidRPr="00443B22">
        <w:rPr>
          <w:rFonts w:ascii="Times New Roman" w:eastAsia="宋体" w:hAnsi="宋体" w:cs="Times New Roman"/>
          <w:sz w:val="21"/>
          <w:szCs w:val="21"/>
          <w:lang w:eastAsia="zh-CN"/>
        </w:rPr>
        <w:t>小时后的电量为当前电量的</w:t>
      </w:r>
      <w:r>
        <w:rPr>
          <w:rFonts w:hint="eastAsia"/>
        </w:rPr>
        <w:object>
          <v:shape id="_x0000_i1039" type="#_x0000_t75" style="width:15pt;height:31.5pt" o:oleicon="f" o:ole="">
            <v:imagedata r:id="rId33" o:title=""/>
          </v:shape>
          <o:OLEObject Type="Embed" ProgID="Equation.DSMT4" ShapeID="_x0000_i1039" DrawAspect="Content" ObjectID="_1697986431" r:id="rId34"/>
        </w:object>
      </w:r>
      <w:r w:rsidRPr="00443B22">
        <w:rPr>
          <w:rFonts w:ascii="Times New Roman" w:eastAsia="宋体" w:hAnsi="宋体" w:cs="Times New Roman"/>
          <w:sz w:val="21"/>
          <w:szCs w:val="21"/>
          <w:lang w:eastAsia="zh-CN"/>
        </w:rPr>
        <w:t>倍。</w:t>
      </w:r>
      <w:r w:rsidRPr="00443B22">
        <w:rPr>
          <w:rFonts w:ascii="Times New Roman" w:eastAsia="宋体" w:hAnsi="宋体" w:cs="Times New Roman"/>
          <w:sz w:val="21"/>
          <w:szCs w:val="21"/>
          <w:lang w:eastAsia="zh-CN"/>
        </w:rPr>
        <w:t>现使该电子产品处于满电量待机状态时开启</w:t>
      </w:r>
      <w:r w:rsidRPr="00443B22">
        <w:rPr>
          <w:rFonts w:ascii="Times New Roman" w:eastAsia="宋体" w:hAnsi="Times New Roman" w:cs="Times New Roman"/>
          <w:sz w:val="21"/>
          <w:szCs w:val="21"/>
          <w:lang w:eastAsia="zh-CN"/>
        </w:rPr>
        <w:t>A</w:t>
      </w:r>
      <w:r w:rsidRPr="00443B22">
        <w:rPr>
          <w:rFonts w:ascii="Times New Roman" w:eastAsia="宋体" w:hAnsi="宋体" w:cs="Times New Roman"/>
          <w:sz w:val="21"/>
          <w:szCs w:val="21"/>
          <w:lang w:eastAsia="zh-CN"/>
        </w:rPr>
        <w:t>模式，并在</w:t>
      </w:r>
      <w:r w:rsidRPr="00443B22">
        <w:rPr>
          <w:rFonts w:ascii="Times New Roman" w:eastAsia="宋体" w:hAnsi="Times New Roman" w:cs="Times New Roman"/>
          <w:sz w:val="21"/>
          <w:szCs w:val="21"/>
          <w:lang w:eastAsia="zh-CN"/>
        </w:rPr>
        <w:t>m</w:t>
      </w:r>
      <w:r w:rsidRPr="00443B22">
        <w:rPr>
          <w:rFonts w:ascii="Times New Roman" w:eastAsia="宋体" w:hAnsi="宋体" w:cs="Times New Roman"/>
          <w:sz w:val="21"/>
          <w:szCs w:val="21"/>
          <w:lang w:eastAsia="zh-CN"/>
        </w:rPr>
        <w:t>小时后切换为</w:t>
      </w:r>
      <w:r w:rsidRPr="00443B22">
        <w:rPr>
          <w:rFonts w:ascii="Times New Roman" w:eastAsia="宋体" w:hAnsi="Times New Roman" w:cs="Times New Roman"/>
          <w:sz w:val="21"/>
          <w:szCs w:val="21"/>
          <w:lang w:eastAsia="zh-CN"/>
        </w:rPr>
        <w:t>B</w:t>
      </w:r>
      <w:r w:rsidRPr="00443B22">
        <w:rPr>
          <w:rFonts w:ascii="Times New Roman" w:eastAsia="宋体" w:hAnsi="宋体" w:cs="Times New Roman"/>
          <w:sz w:val="21"/>
          <w:szCs w:val="21"/>
          <w:lang w:eastAsia="zh-CN"/>
        </w:rPr>
        <w:t>模</w:t>
      </w:r>
      <w:r w:rsidRPr="00443B22">
        <w:rPr>
          <w:rFonts w:ascii="Times New Roman" w:eastAsia="宋体" w:hAnsi="宋体" w:cs="Times New Roman"/>
          <w:sz w:val="21"/>
          <w:szCs w:val="21"/>
          <w:lang w:eastAsia="zh-CN"/>
        </w:rPr>
        <w:t>式，若使其在待机</w:t>
      </w:r>
      <w:r w:rsidRPr="00443B22">
        <w:rPr>
          <w:rFonts w:ascii="Times New Roman" w:eastAsia="宋体" w:hAnsi="Times New Roman" w:cs="Times New Roman"/>
          <w:sz w:val="21"/>
          <w:szCs w:val="21"/>
          <w:lang w:eastAsia="zh-CN"/>
        </w:rPr>
        <w:t>10</w:t>
      </w:r>
      <w:r w:rsidRPr="00443B22">
        <w:rPr>
          <w:rFonts w:ascii="Times New Roman" w:eastAsia="宋体" w:hAnsi="宋体" w:cs="Times New Roman"/>
          <w:sz w:val="21"/>
          <w:szCs w:val="21"/>
          <w:lang w:eastAsia="zh-CN"/>
        </w:rPr>
        <w:t>小时后有超过</w:t>
      </w:r>
      <w:r w:rsidRPr="00443B22">
        <w:rPr>
          <w:rFonts w:ascii="Times New Roman" w:eastAsia="宋体" w:hAnsi="Times New Roman" w:cs="Times New Roman"/>
          <w:sz w:val="21"/>
          <w:szCs w:val="21"/>
          <w:lang w:eastAsia="zh-CN"/>
        </w:rPr>
        <w:t>5%</w:t>
      </w:r>
      <w:r w:rsidRPr="00443B22">
        <w:rPr>
          <w:rFonts w:ascii="Times New Roman" w:eastAsia="宋体" w:hAnsi="宋体" w:cs="Times New Roman"/>
          <w:sz w:val="21"/>
          <w:szCs w:val="21"/>
          <w:lang w:eastAsia="zh-CN"/>
        </w:rPr>
        <w:t>的电量，则</w:t>
      </w:r>
      <w:r w:rsidRPr="00443B22">
        <w:rPr>
          <w:rFonts w:ascii="Times New Roman" w:eastAsia="宋体" w:hAnsi="Times New Roman" w:cs="Times New Roman"/>
          <w:sz w:val="21"/>
          <w:szCs w:val="21"/>
          <w:lang w:eastAsia="zh-CN"/>
        </w:rPr>
        <w:t>m</w:t>
      </w:r>
      <w:r w:rsidRPr="00443B22">
        <w:rPr>
          <w:rFonts w:ascii="Times New Roman" w:eastAsia="宋体" w:hAnsi="宋体" w:cs="Times New Roman"/>
          <w:sz w:val="21"/>
          <w:szCs w:val="21"/>
          <w:lang w:eastAsia="zh-CN"/>
        </w:rPr>
        <w:t>的取值范围是</w:t>
      </w:r>
    </w:p>
    <w:p w:rsidR="00D37CF3" w:rsidRPr="00443B22" w:rsidP="00443B22">
      <w:pPr>
        <w:pStyle w:val="BodyText"/>
        <w:spacing w:after="0" w:line="240" w:lineRule="auto"/>
        <w:textAlignment w:val="center"/>
        <w:rPr>
          <w:rFonts w:ascii="Times New Roman" w:eastAsia="宋体" w:hAnsi="Times New Roman" w:cs="Times New Roman"/>
          <w:sz w:val="21"/>
          <w:szCs w:val="21"/>
        </w:rPr>
      </w:pPr>
      <w:r w:rsidRPr="00443B22">
        <w:rPr>
          <w:rFonts w:ascii="Times New Roman" w:eastAsia="宋体" w:hAnsi="Times New Roman" w:cs="Times New Roman"/>
          <w:sz w:val="21"/>
          <w:szCs w:val="21"/>
        </w:rPr>
        <w:t>A.(5,6)</w:t>
      </w:r>
      <w:r w:rsidR="00B43D08">
        <w:rPr>
          <w:rFonts w:ascii="Times New Roman" w:eastAsia="宋体" w:hAnsi="Times New Roman" w:cs="Times New Roman" w:hint="eastAsia"/>
          <w:sz w:val="21"/>
          <w:szCs w:val="21"/>
          <w:lang w:eastAsia="zh-CN"/>
        </w:rPr>
        <w:t xml:space="preserve">                        </w:t>
      </w:r>
      <w:r w:rsidRPr="00443B22">
        <w:rPr>
          <w:rFonts w:ascii="Times New Roman" w:eastAsia="宋体" w:hAnsi="Times New Roman" w:cs="Times New Roman"/>
          <w:sz w:val="21"/>
          <w:szCs w:val="21"/>
        </w:rPr>
        <w:t>B.(6,7)</w:t>
      </w:r>
      <w:r w:rsidR="00B43D08">
        <w:rPr>
          <w:rFonts w:ascii="Times New Roman" w:eastAsia="宋体" w:hAnsi="Times New Roman" w:cs="Times New Roman" w:hint="eastAsia"/>
          <w:sz w:val="21"/>
          <w:szCs w:val="21"/>
          <w:lang w:eastAsia="zh-CN"/>
        </w:rPr>
        <w:t xml:space="preserve">             </w:t>
      </w:r>
      <w:r w:rsidRPr="00443B22">
        <w:rPr>
          <w:rFonts w:ascii="Times New Roman" w:eastAsia="宋体" w:hAnsi="Times New Roman" w:cs="Times New Roman"/>
          <w:sz w:val="21"/>
          <w:szCs w:val="21"/>
        </w:rPr>
        <w:t>C.(7,8)</w:t>
      </w:r>
      <w:r w:rsidR="00B43D08">
        <w:rPr>
          <w:rFonts w:ascii="Times New Roman" w:eastAsia="宋体" w:hAnsi="Times New Roman" w:cs="Times New Roman" w:hint="eastAsia"/>
          <w:sz w:val="21"/>
          <w:szCs w:val="21"/>
          <w:lang w:eastAsia="zh-CN"/>
        </w:rPr>
        <w:t xml:space="preserve">            </w:t>
      </w:r>
      <w:r w:rsidRPr="00443B22">
        <w:rPr>
          <w:rFonts w:ascii="Times New Roman" w:eastAsia="宋体" w:hAnsi="Times New Roman" w:cs="Times New Roman"/>
          <w:sz w:val="21"/>
          <w:szCs w:val="21"/>
        </w:rPr>
        <w:t>D.(8,9)</w:t>
      </w:r>
    </w:p>
    <w:p w:rsidR="00D37CF3" w:rsidRPr="00443B22" w:rsidP="00443B22">
      <w:pPr>
        <w:pStyle w:val="BodyText"/>
        <w:spacing w:after="0" w:line="240" w:lineRule="auto"/>
        <w:textAlignment w:val="center"/>
        <w:rPr>
          <w:rFonts w:ascii="Times New Roman" w:eastAsia="宋体" w:hAnsi="Times New Roman" w:cs="Times New Roman"/>
          <w:sz w:val="21"/>
          <w:szCs w:val="21"/>
        </w:rPr>
      </w:pPr>
      <w:r w:rsidRPr="00443B22">
        <w:rPr>
          <w:rFonts w:ascii="Times New Roman" w:eastAsia="宋体" w:hAnsi="Times New Roman" w:cs="Times New Roman"/>
          <w:sz w:val="21"/>
          <w:szCs w:val="21"/>
        </w:rPr>
        <w:t>8.</w:t>
      </w:r>
      <w:r w:rsidRPr="00443B22">
        <w:rPr>
          <w:rFonts w:ascii="Times New Roman" w:eastAsia="宋体" w:hAnsi="宋体" w:cs="Times New Roman"/>
          <w:sz w:val="21"/>
          <w:szCs w:val="21"/>
        </w:rPr>
        <w:t>已知</w:t>
      </w:r>
      <w:r w:rsidRPr="00443B22">
        <w:rPr>
          <w:rFonts w:ascii="Times New Roman" w:eastAsia="宋体" w:hAnsi="Times New Roman" w:cs="Times New Roman"/>
          <w:sz w:val="21"/>
          <w:szCs w:val="21"/>
        </w:rPr>
        <w:t>a-2=1n</w:t>
      </w:r>
      <w:r>
        <w:rPr>
          <w:rFonts w:hint="eastAsia"/>
        </w:rPr>
        <w:object>
          <v:shape id="_x0000_i1040" type="#_x0000_t75" style="width:12pt;height:31.5pt" o:oleicon="f" o:ole="">
            <v:imagedata r:id="rId35" o:title=""/>
          </v:shape>
          <o:OLEObject Type="Embed" ProgID="Equation.DSMT4" ShapeID="_x0000_i1040" DrawAspect="Content" ObjectID="_1697986432" r:id="rId36"/>
        </w:object>
      </w:r>
      <w:r w:rsidRPr="00443B22" w:rsidR="00B43D08">
        <w:rPr>
          <w:rFonts w:ascii="Times New Roman" w:eastAsia="宋体" w:hAnsi="Times New Roman" w:cs="Times New Roman"/>
          <w:sz w:val="21"/>
          <w:szCs w:val="21"/>
        </w:rPr>
        <w:t>,b-3=</w:t>
      </w:r>
      <w:r w:rsidR="00B43D08">
        <w:rPr>
          <w:rFonts w:ascii="Times New Roman" w:eastAsia="宋体" w:hAnsi="Times New Roman" w:cs="Times New Roman" w:hint="eastAsia"/>
          <w:sz w:val="21"/>
          <w:szCs w:val="21"/>
          <w:lang w:eastAsia="zh-CN"/>
        </w:rPr>
        <w:t>ln</w:t>
      </w:r>
      <w:r>
        <w:rPr>
          <w:rFonts w:hint="eastAsia"/>
        </w:rPr>
        <w:object>
          <v:shape id="_x0000_i1041" type="#_x0000_t75" style="width:10.5pt;height:31.5pt" o:oleicon="f" o:ole="">
            <v:imagedata r:id="rId37" o:title=""/>
          </v:shape>
          <o:OLEObject Type="Embed" ProgID="Equation.DSMT4" ShapeID="_x0000_i1041" DrawAspect="Content" ObjectID="_1697986433" r:id="rId38"/>
        </w:object>
      </w:r>
      <w:r w:rsidRPr="00443B22" w:rsidR="00B43D08">
        <w:rPr>
          <w:rFonts w:ascii="Times New Roman" w:eastAsia="宋体" w:hAnsi="Times New Roman" w:cs="Times New Roman"/>
          <w:sz w:val="21"/>
          <w:szCs w:val="21"/>
        </w:rPr>
        <w:t>,c-4=</w:t>
      </w:r>
      <w:r w:rsidR="00B43D08">
        <w:rPr>
          <w:rFonts w:ascii="Times New Roman" w:eastAsia="宋体" w:hAnsi="Times New Roman" w:cs="Times New Roman" w:hint="eastAsia"/>
          <w:sz w:val="21"/>
          <w:szCs w:val="21"/>
          <w:lang w:eastAsia="zh-CN"/>
        </w:rPr>
        <w:t>l</w:t>
      </w:r>
      <w:r w:rsidRPr="00443B22" w:rsidR="00B43D08">
        <w:rPr>
          <w:rFonts w:ascii="Times New Roman" w:eastAsia="宋体" w:hAnsi="Times New Roman" w:cs="Times New Roman"/>
          <w:sz w:val="21"/>
          <w:szCs w:val="21"/>
        </w:rPr>
        <w:t>n</w:t>
      </w:r>
      <w:r>
        <w:rPr>
          <w:rFonts w:hint="eastAsia"/>
        </w:rPr>
        <w:object>
          <v:shape id="_x0000_i1042" type="#_x0000_t75" style="width:12pt;height:31.5pt" o:oleicon="f" o:ole="">
            <v:imagedata r:id="rId39" o:title=""/>
          </v:shape>
          <o:OLEObject Type="Embed" ProgID="Equation.DSMT4" ShapeID="_x0000_i1042" DrawAspect="Content" ObjectID="_1697986434" r:id="rId40"/>
        </w:object>
      </w:r>
      <w:r w:rsidRPr="00443B22" w:rsidR="00B43D08">
        <w:rPr>
          <w:rFonts w:ascii="Times New Roman" w:eastAsia="宋体" w:hAnsi="Times New Roman" w:cs="Times New Roman"/>
          <w:sz w:val="21"/>
          <w:szCs w:val="21"/>
        </w:rPr>
        <w:t>,</w:t>
      </w:r>
      <w:r w:rsidRPr="00443B22">
        <w:rPr>
          <w:rFonts w:ascii="Times New Roman" w:eastAsia="宋体" w:hAnsi="宋体" w:cs="Times New Roman"/>
          <w:sz w:val="21"/>
          <w:szCs w:val="21"/>
        </w:rPr>
        <w:t>其中</w:t>
      </w:r>
      <w:r w:rsidRPr="00443B22">
        <w:rPr>
          <w:rFonts w:ascii="Times New Roman" w:eastAsia="宋体" w:hAnsi="Times New Roman" w:cs="Times New Roman"/>
          <w:sz w:val="21"/>
          <w:szCs w:val="21"/>
        </w:rPr>
        <w:t>a≠2,b≠3,c≠4,</w:t>
      </w:r>
      <w:r w:rsidRPr="00443B22">
        <w:rPr>
          <w:rFonts w:ascii="Times New Roman" w:eastAsia="宋体" w:hAnsi="宋体" w:cs="Times New Roman"/>
          <w:sz w:val="21"/>
          <w:szCs w:val="21"/>
        </w:rPr>
        <w:t>则</w:t>
      </w:r>
    </w:p>
    <w:p w:rsidR="00D37CF3" w:rsidRPr="00443B22" w:rsidP="00443B22">
      <w:pPr>
        <w:pStyle w:val="BodyText"/>
        <w:spacing w:after="0" w:line="240" w:lineRule="auto"/>
        <w:textAlignment w:val="center"/>
        <w:rPr>
          <w:rFonts w:ascii="Times New Roman" w:eastAsia="宋体" w:hAnsi="Times New Roman" w:cs="Times New Roman"/>
          <w:sz w:val="21"/>
          <w:szCs w:val="21"/>
          <w:lang w:eastAsia="zh-CN"/>
        </w:rPr>
      </w:pPr>
      <w:r w:rsidRPr="00443B22">
        <w:rPr>
          <w:rFonts w:ascii="Times New Roman" w:eastAsia="宋体" w:hAnsi="Times New Roman" w:cs="Times New Roman"/>
          <w:sz w:val="21"/>
          <w:szCs w:val="21"/>
        </w:rPr>
        <w:t>A.c&lt;b&lt;a</w:t>
      </w:r>
      <w:r w:rsidR="00B43D08">
        <w:rPr>
          <w:rFonts w:ascii="Times New Roman" w:eastAsia="宋体" w:hAnsi="Times New Roman" w:cs="Times New Roman" w:hint="eastAsia"/>
          <w:sz w:val="21"/>
          <w:szCs w:val="21"/>
          <w:lang w:eastAsia="zh-CN"/>
        </w:rPr>
        <w:t xml:space="preserve">                     </w:t>
      </w:r>
      <w:r w:rsidRPr="00443B22">
        <w:rPr>
          <w:rFonts w:ascii="Times New Roman" w:eastAsia="宋体" w:hAnsi="Times New Roman" w:cs="Times New Roman"/>
          <w:sz w:val="21"/>
          <w:szCs w:val="21"/>
        </w:rPr>
        <w:t>B.c&lt;a&lt;b</w:t>
      </w:r>
      <w:r w:rsidR="00B43D08">
        <w:rPr>
          <w:rFonts w:ascii="Times New Roman" w:eastAsia="宋体" w:hAnsi="Times New Roman" w:cs="Times New Roman" w:hint="eastAsia"/>
          <w:sz w:val="21"/>
          <w:szCs w:val="21"/>
          <w:lang w:eastAsia="zh-CN"/>
        </w:rPr>
        <w:t xml:space="preserve">           </w:t>
      </w:r>
      <w:r w:rsidRPr="00443B22">
        <w:rPr>
          <w:rFonts w:ascii="Times New Roman" w:eastAsia="宋体" w:hAnsi="Times New Roman" w:cs="Times New Roman"/>
          <w:sz w:val="21"/>
          <w:szCs w:val="21"/>
        </w:rPr>
        <w:t>C.a&lt;b&lt;c</w:t>
      </w:r>
      <w:r w:rsidR="00B43D08">
        <w:rPr>
          <w:rFonts w:ascii="Times New Roman" w:eastAsia="宋体" w:hAnsi="Times New Roman" w:cs="Times New Roman" w:hint="eastAsia"/>
          <w:sz w:val="21"/>
          <w:szCs w:val="21"/>
          <w:lang w:eastAsia="zh-CN"/>
        </w:rPr>
        <w:t xml:space="preserve">          </w:t>
      </w:r>
      <w:r w:rsidRPr="00443B22">
        <w:rPr>
          <w:rFonts w:ascii="Times New Roman" w:eastAsia="宋体" w:hAnsi="Times New Roman" w:cs="Times New Roman"/>
          <w:sz w:val="21"/>
          <w:szCs w:val="21"/>
          <w:lang w:eastAsia="zh-CN"/>
        </w:rPr>
        <w:t>D.a&lt;c&lt;b</w:t>
      </w:r>
    </w:p>
    <w:p w:rsidR="00D37CF3" w:rsidRPr="00B43D08" w:rsidP="00443B22">
      <w:pPr>
        <w:pStyle w:val="BodyText"/>
        <w:spacing w:after="0" w:line="240" w:lineRule="auto"/>
        <w:textAlignment w:val="center"/>
        <w:rPr>
          <w:rFonts w:ascii="Times New Roman" w:eastAsia="宋体" w:hAnsi="Times New Roman" w:cs="Times New Roman"/>
          <w:b/>
          <w:sz w:val="21"/>
          <w:szCs w:val="21"/>
          <w:lang w:eastAsia="zh-CN"/>
        </w:rPr>
      </w:pPr>
      <w:r w:rsidRPr="00B43D08">
        <w:rPr>
          <w:rFonts w:ascii="Times New Roman" w:eastAsia="宋体" w:hAnsi="宋体" w:cs="Times New Roman"/>
          <w:b/>
          <w:sz w:val="21"/>
          <w:szCs w:val="21"/>
          <w:lang w:eastAsia="zh-CN"/>
        </w:rPr>
        <w:t>二、多项选择题（本大题共</w:t>
      </w:r>
      <w:r w:rsidRPr="00B43D08">
        <w:rPr>
          <w:rFonts w:ascii="Times New Roman" w:eastAsia="宋体" w:hAnsi="Times New Roman" w:cs="Times New Roman"/>
          <w:b/>
          <w:sz w:val="21"/>
          <w:szCs w:val="21"/>
          <w:lang w:eastAsia="zh-CN"/>
        </w:rPr>
        <w:t>4</w:t>
      </w:r>
      <w:r w:rsidRPr="00B43D08">
        <w:rPr>
          <w:rFonts w:ascii="Times New Roman" w:eastAsia="宋体" w:hAnsi="宋体" w:cs="Times New Roman"/>
          <w:b/>
          <w:sz w:val="21"/>
          <w:szCs w:val="21"/>
          <w:lang w:eastAsia="zh-CN"/>
        </w:rPr>
        <w:t>个小题，每小题</w:t>
      </w:r>
      <w:r w:rsidRPr="00B43D08">
        <w:rPr>
          <w:rFonts w:ascii="Times New Roman" w:eastAsia="宋体" w:hAnsi="Times New Roman" w:cs="Times New Roman"/>
          <w:b/>
          <w:sz w:val="21"/>
          <w:szCs w:val="21"/>
          <w:lang w:eastAsia="zh-CN"/>
        </w:rPr>
        <w:t>5</w:t>
      </w:r>
      <w:r w:rsidRPr="00B43D08">
        <w:rPr>
          <w:rFonts w:ascii="Times New Roman" w:eastAsia="宋体" w:hAnsi="宋体" w:cs="Times New Roman"/>
          <w:b/>
          <w:sz w:val="21"/>
          <w:szCs w:val="21"/>
          <w:lang w:eastAsia="zh-CN"/>
        </w:rPr>
        <w:t>分，共</w:t>
      </w:r>
      <w:r w:rsidRPr="00B43D08">
        <w:rPr>
          <w:rFonts w:ascii="Times New Roman" w:eastAsia="宋体" w:hAnsi="Times New Roman" w:cs="Times New Roman"/>
          <w:b/>
          <w:sz w:val="21"/>
          <w:szCs w:val="21"/>
          <w:lang w:eastAsia="zh-CN"/>
        </w:rPr>
        <w:t>20</w:t>
      </w:r>
      <w:r w:rsidRPr="00B43D08">
        <w:rPr>
          <w:rFonts w:ascii="Times New Roman" w:eastAsia="宋体" w:hAnsi="宋体" w:cs="Times New Roman"/>
          <w:b/>
          <w:sz w:val="21"/>
          <w:szCs w:val="21"/>
          <w:lang w:eastAsia="zh-CN"/>
        </w:rPr>
        <w:t>分，在每小题给出的选项中，</w:t>
      </w:r>
      <w:r w:rsidRPr="00B43D08">
        <w:rPr>
          <w:rFonts w:ascii="Times New Roman" w:eastAsia="宋体" w:hAnsi="宋体" w:cs="Times New Roman"/>
          <w:b/>
          <w:sz w:val="21"/>
          <w:szCs w:val="21"/>
          <w:lang w:eastAsia="zh-CN"/>
        </w:rPr>
        <w:t>有多项是符合题目要求．全选对的得</w:t>
      </w:r>
      <w:r w:rsidRPr="00B43D08">
        <w:rPr>
          <w:rFonts w:ascii="Times New Roman" w:eastAsia="宋体" w:hAnsi="Times New Roman" w:cs="Times New Roman"/>
          <w:b/>
          <w:sz w:val="21"/>
          <w:szCs w:val="21"/>
          <w:lang w:eastAsia="zh-CN"/>
        </w:rPr>
        <w:t>5</w:t>
      </w:r>
      <w:r w:rsidRPr="00B43D08">
        <w:rPr>
          <w:rFonts w:ascii="Times New Roman" w:eastAsia="宋体" w:hAnsi="宋体" w:cs="Times New Roman"/>
          <w:b/>
          <w:sz w:val="21"/>
          <w:szCs w:val="21"/>
          <w:lang w:eastAsia="zh-CN"/>
        </w:rPr>
        <w:t>分，部分选对的得</w:t>
      </w:r>
      <w:r w:rsidRPr="00B43D08">
        <w:rPr>
          <w:rFonts w:ascii="Times New Roman" w:eastAsia="宋体" w:hAnsi="Times New Roman" w:cs="Times New Roman"/>
          <w:b/>
          <w:sz w:val="21"/>
          <w:szCs w:val="21"/>
          <w:lang w:eastAsia="zh-CN"/>
        </w:rPr>
        <w:t>2</w:t>
      </w:r>
      <w:r w:rsidRPr="00B43D08">
        <w:rPr>
          <w:rFonts w:ascii="Times New Roman" w:eastAsia="宋体" w:hAnsi="宋体" w:cs="Times New Roman"/>
          <w:b/>
          <w:sz w:val="21"/>
          <w:szCs w:val="21"/>
          <w:lang w:eastAsia="zh-CN"/>
        </w:rPr>
        <w:t>分，有选错的得</w:t>
      </w:r>
      <w:r w:rsidRPr="00B43D08">
        <w:rPr>
          <w:rFonts w:ascii="Times New Roman" w:eastAsia="宋体" w:hAnsi="Times New Roman" w:cs="Times New Roman"/>
          <w:b/>
          <w:sz w:val="21"/>
          <w:szCs w:val="21"/>
          <w:lang w:eastAsia="zh-CN"/>
        </w:rPr>
        <w:t>0</w:t>
      </w:r>
      <w:r w:rsidRPr="00B43D08">
        <w:rPr>
          <w:rFonts w:ascii="Times New Roman" w:eastAsia="宋体" w:hAnsi="宋体" w:cs="Times New Roman"/>
          <w:b/>
          <w:sz w:val="21"/>
          <w:szCs w:val="21"/>
          <w:lang w:eastAsia="zh-CN"/>
        </w:rPr>
        <w:t>分）</w:t>
      </w:r>
    </w:p>
    <w:p w:rsidR="00D37CF3" w:rsidRPr="00443B22" w:rsidP="00443B22">
      <w:pPr>
        <w:pStyle w:val="BodyText"/>
        <w:spacing w:after="0" w:line="240" w:lineRule="auto"/>
        <w:textAlignment w:val="center"/>
        <w:rPr>
          <w:rFonts w:ascii="Times New Roman" w:eastAsia="宋体" w:hAnsi="Times New Roman" w:cs="Times New Roman"/>
          <w:sz w:val="21"/>
          <w:szCs w:val="21"/>
          <w:lang w:eastAsia="zh-CN"/>
        </w:rPr>
      </w:pPr>
      <w:r w:rsidRPr="00443B22">
        <w:rPr>
          <w:rFonts w:ascii="Times New Roman" w:eastAsia="宋体" w:hAnsi="Times New Roman" w:cs="Times New Roman"/>
          <w:sz w:val="21"/>
          <w:szCs w:val="21"/>
          <w:lang w:eastAsia="zh-CN"/>
        </w:rPr>
        <w:t>9.</w:t>
      </w:r>
      <w:r w:rsidRPr="00443B22">
        <w:rPr>
          <w:rFonts w:ascii="Times New Roman" w:eastAsia="宋体" w:hAnsi="宋体" w:cs="Times New Roman"/>
          <w:sz w:val="21"/>
          <w:szCs w:val="21"/>
          <w:lang w:eastAsia="zh-CN"/>
        </w:rPr>
        <w:t>已知数据</w:t>
      </w:r>
      <w:r w:rsidRPr="00443B22">
        <w:rPr>
          <w:rFonts w:ascii="Times New Roman" w:eastAsia="宋体" w:hAnsi="Times New Roman" w:cs="Times New Roman"/>
          <w:sz w:val="21"/>
          <w:szCs w:val="21"/>
          <w:lang w:eastAsia="zh-CN"/>
        </w:rPr>
        <w:t>x</w:t>
      </w:r>
      <w:r w:rsidRPr="00B43D08">
        <w:rPr>
          <w:rFonts w:ascii="Times New Roman" w:eastAsia="宋体" w:hAnsi="Times New Roman" w:cs="Times New Roman"/>
          <w:sz w:val="21"/>
          <w:szCs w:val="21"/>
          <w:vertAlign w:val="subscript"/>
          <w:lang w:eastAsia="zh-CN"/>
        </w:rPr>
        <w:t>1</w:t>
      </w:r>
      <w:r w:rsidRPr="00443B22">
        <w:rPr>
          <w:rFonts w:ascii="Times New Roman" w:eastAsia="宋体" w:hAnsi="Times New Roman" w:cs="Times New Roman"/>
          <w:sz w:val="21"/>
          <w:szCs w:val="21"/>
          <w:lang w:eastAsia="zh-CN"/>
        </w:rPr>
        <w:t>,x</w:t>
      </w:r>
      <w:r w:rsidRPr="00B43D08">
        <w:rPr>
          <w:rFonts w:ascii="Times New Roman" w:eastAsia="宋体" w:hAnsi="Times New Roman" w:cs="Times New Roman"/>
          <w:sz w:val="21"/>
          <w:szCs w:val="21"/>
          <w:vertAlign w:val="subscript"/>
          <w:lang w:eastAsia="zh-CN"/>
        </w:rPr>
        <w:t>2</w:t>
      </w:r>
      <w:r w:rsidRPr="00443B22">
        <w:rPr>
          <w:rFonts w:ascii="Times New Roman" w:eastAsia="宋体" w:hAnsi="Times New Roman" w:cs="Times New Roman"/>
          <w:sz w:val="21"/>
          <w:szCs w:val="21"/>
          <w:lang w:eastAsia="zh-CN"/>
        </w:rPr>
        <w:t>,··,</w:t>
      </w:r>
      <w:r w:rsidR="00B43D08">
        <w:rPr>
          <w:rFonts w:ascii="Times New Roman" w:eastAsia="宋体" w:hAnsi="Times New Roman" w:cs="Times New Roman" w:hint="eastAsia"/>
          <w:sz w:val="21"/>
          <w:szCs w:val="21"/>
          <w:lang w:eastAsia="zh-CN"/>
        </w:rPr>
        <w:t>x</w:t>
      </w:r>
      <w:r w:rsidRPr="00B43D08">
        <w:rPr>
          <w:rFonts w:ascii="Times New Roman" w:eastAsia="宋体" w:hAnsi="Times New Roman" w:cs="Times New Roman"/>
          <w:sz w:val="21"/>
          <w:szCs w:val="21"/>
          <w:vertAlign w:val="subscript"/>
          <w:lang w:eastAsia="zh-CN"/>
        </w:rPr>
        <w:t>60</w:t>
      </w:r>
      <w:r w:rsidRPr="00443B22">
        <w:rPr>
          <w:rFonts w:ascii="Times New Roman" w:eastAsia="宋体" w:hAnsi="宋体" w:cs="Times New Roman"/>
          <w:sz w:val="21"/>
          <w:szCs w:val="21"/>
          <w:lang w:eastAsia="zh-CN"/>
        </w:rPr>
        <w:t>的平均数为</w:t>
      </w:r>
      <w:r w:rsidRPr="00443B22">
        <w:rPr>
          <w:rFonts w:ascii="Times New Roman" w:eastAsia="宋体" w:hAnsi="Times New Roman" w:cs="Times New Roman"/>
          <w:sz w:val="21"/>
          <w:szCs w:val="21"/>
          <w:lang w:eastAsia="zh-CN"/>
        </w:rPr>
        <w:t>a,</w:t>
      </w:r>
      <w:r w:rsidRPr="00443B22">
        <w:rPr>
          <w:rFonts w:ascii="Times New Roman" w:eastAsia="宋体" w:hAnsi="宋体" w:cs="Times New Roman"/>
          <w:sz w:val="21"/>
          <w:szCs w:val="21"/>
          <w:lang w:eastAsia="zh-CN"/>
        </w:rPr>
        <w:t>方差为</w:t>
      </w:r>
      <w:r w:rsidRPr="00443B22">
        <w:rPr>
          <w:rFonts w:ascii="Times New Roman" w:eastAsia="宋体" w:hAnsi="Times New Roman" w:cs="Times New Roman"/>
          <w:sz w:val="21"/>
          <w:szCs w:val="21"/>
          <w:lang w:eastAsia="zh-CN"/>
        </w:rPr>
        <w:t>b,</w:t>
      </w:r>
      <w:r w:rsidRPr="00443B22">
        <w:rPr>
          <w:rFonts w:ascii="Times New Roman" w:eastAsia="宋体" w:hAnsi="宋体" w:cs="Times New Roman"/>
          <w:sz w:val="21"/>
          <w:szCs w:val="21"/>
          <w:lang w:eastAsia="zh-CN"/>
        </w:rPr>
        <w:t>中位数为</w:t>
      </w:r>
      <w:r w:rsidRPr="00443B22">
        <w:rPr>
          <w:rFonts w:ascii="Times New Roman" w:eastAsia="宋体" w:hAnsi="Times New Roman" w:cs="Times New Roman"/>
          <w:sz w:val="21"/>
          <w:szCs w:val="21"/>
          <w:lang w:eastAsia="zh-CN"/>
        </w:rPr>
        <w:t>c,</w:t>
      </w:r>
      <w:r w:rsidRPr="00443B22">
        <w:rPr>
          <w:rFonts w:ascii="Times New Roman" w:eastAsia="宋体" w:hAnsi="宋体" w:cs="Times New Roman"/>
          <w:sz w:val="21"/>
          <w:szCs w:val="21"/>
          <w:lang w:eastAsia="zh-CN"/>
        </w:rPr>
        <w:t>极差为</w:t>
      </w:r>
      <w:r w:rsidRPr="00443B22">
        <w:rPr>
          <w:rFonts w:ascii="Times New Roman" w:eastAsia="宋体" w:hAnsi="Times New Roman" w:cs="Times New Roman"/>
          <w:sz w:val="21"/>
          <w:szCs w:val="21"/>
          <w:lang w:eastAsia="zh-CN"/>
        </w:rPr>
        <w:t>d.</w:t>
      </w:r>
      <w:r w:rsidRPr="00443B22">
        <w:rPr>
          <w:rFonts w:ascii="Times New Roman" w:eastAsia="宋体" w:hAnsi="宋体" w:cs="Times New Roman"/>
          <w:sz w:val="21"/>
          <w:szCs w:val="21"/>
          <w:lang w:eastAsia="zh-CN"/>
        </w:rPr>
        <w:t>由</w:t>
      </w:r>
      <w:r w:rsidRPr="00443B22">
        <w:rPr>
          <w:rFonts w:ascii="Times New Roman" w:eastAsia="宋体" w:hAnsi="宋体" w:cs="Times New Roman"/>
          <w:sz w:val="21"/>
          <w:szCs w:val="21"/>
          <w:lang w:eastAsia="zh-CN"/>
        </w:rPr>
        <w:t>这组数据得到新数据</w:t>
      </w:r>
      <w:r w:rsidRPr="00443B22">
        <w:rPr>
          <w:rFonts w:ascii="Times New Roman" w:eastAsia="宋体" w:hAnsi="Times New Roman" w:cs="Times New Roman"/>
          <w:sz w:val="21"/>
          <w:szCs w:val="21"/>
          <w:lang w:eastAsia="zh-CN"/>
        </w:rPr>
        <w:t>y</w:t>
      </w:r>
      <w:r w:rsidRPr="00B43D08">
        <w:rPr>
          <w:rFonts w:ascii="Times New Roman" w:eastAsia="宋体" w:hAnsi="Times New Roman" w:cs="Times New Roman"/>
          <w:sz w:val="21"/>
          <w:szCs w:val="21"/>
          <w:vertAlign w:val="subscript"/>
          <w:lang w:eastAsia="zh-CN"/>
        </w:rPr>
        <w:t>1</w:t>
      </w:r>
      <w:r w:rsidRPr="00443B22">
        <w:rPr>
          <w:rFonts w:ascii="Times New Roman" w:eastAsia="宋体" w:hAnsi="Times New Roman" w:cs="Times New Roman"/>
          <w:sz w:val="21"/>
          <w:szCs w:val="21"/>
          <w:lang w:eastAsia="zh-CN"/>
        </w:rPr>
        <w:t>,y</w:t>
      </w:r>
      <w:r w:rsidRPr="00B43D08">
        <w:rPr>
          <w:rFonts w:ascii="Times New Roman" w:eastAsia="宋体" w:hAnsi="Times New Roman" w:cs="Times New Roman"/>
          <w:sz w:val="21"/>
          <w:szCs w:val="21"/>
          <w:vertAlign w:val="subscript"/>
          <w:lang w:eastAsia="zh-CN"/>
        </w:rPr>
        <w:t>2</w:t>
      </w:r>
      <w:r w:rsidRPr="00443B22">
        <w:rPr>
          <w:rFonts w:ascii="Times New Roman" w:eastAsia="宋体" w:hAnsi="Times New Roman" w:cs="Times New Roman"/>
          <w:sz w:val="21"/>
          <w:szCs w:val="21"/>
          <w:lang w:eastAsia="zh-CN"/>
        </w:rPr>
        <w:t>,,y</w:t>
      </w:r>
      <w:r w:rsidRPr="00B43D08">
        <w:rPr>
          <w:rFonts w:ascii="Times New Roman" w:eastAsia="宋体" w:hAnsi="Times New Roman" w:cs="Times New Roman"/>
          <w:sz w:val="21"/>
          <w:szCs w:val="21"/>
          <w:vertAlign w:val="subscript"/>
          <w:lang w:eastAsia="zh-CN"/>
        </w:rPr>
        <w:t>60</w:t>
      </w:r>
      <w:r w:rsidRPr="00443B22">
        <w:rPr>
          <w:rFonts w:ascii="Times New Roman" w:eastAsia="宋体" w:hAnsi="Times New Roman" w:cs="Times New Roman"/>
          <w:sz w:val="21"/>
          <w:szCs w:val="21"/>
          <w:lang w:eastAsia="zh-CN"/>
        </w:rPr>
        <w:t>,</w:t>
      </w:r>
      <w:r w:rsidRPr="00443B22">
        <w:rPr>
          <w:rFonts w:ascii="Times New Roman" w:eastAsia="宋体" w:hAnsi="宋体" w:cs="Times New Roman"/>
          <w:sz w:val="21"/>
          <w:szCs w:val="21"/>
          <w:lang w:eastAsia="zh-CN"/>
        </w:rPr>
        <w:t>其中</w:t>
      </w:r>
      <w:r w:rsidRPr="00443B22">
        <w:rPr>
          <w:rFonts w:ascii="Times New Roman" w:eastAsia="宋体" w:hAnsi="Times New Roman" w:cs="Times New Roman"/>
          <w:sz w:val="21"/>
          <w:szCs w:val="21"/>
          <w:lang w:eastAsia="zh-CN"/>
        </w:rPr>
        <w:t>y</w:t>
      </w:r>
      <w:r w:rsidRPr="00B43D08" w:rsidR="00B43D08">
        <w:rPr>
          <w:rFonts w:ascii="Times New Roman" w:eastAsia="宋体" w:hAnsi="Times New Roman" w:cs="Times New Roman" w:hint="eastAsia"/>
          <w:sz w:val="21"/>
          <w:szCs w:val="21"/>
          <w:vertAlign w:val="subscript"/>
          <w:lang w:eastAsia="zh-CN"/>
        </w:rPr>
        <w:t>i</w:t>
      </w:r>
      <w:r w:rsidRPr="00443B22">
        <w:rPr>
          <w:rFonts w:ascii="Times New Roman" w:eastAsia="宋体" w:hAnsi="Times New Roman" w:cs="Times New Roman"/>
          <w:sz w:val="21"/>
          <w:szCs w:val="21"/>
          <w:lang w:eastAsia="zh-CN"/>
        </w:rPr>
        <w:t>=2x</w:t>
      </w:r>
      <w:r w:rsidRPr="00B43D08" w:rsidR="00B43D08">
        <w:rPr>
          <w:rFonts w:ascii="Times New Roman" w:eastAsia="宋体" w:hAnsi="Times New Roman" w:cs="Times New Roman" w:hint="eastAsia"/>
          <w:sz w:val="21"/>
          <w:szCs w:val="21"/>
          <w:vertAlign w:val="subscript"/>
          <w:lang w:eastAsia="zh-CN"/>
        </w:rPr>
        <w:t>i</w:t>
      </w:r>
      <w:r w:rsidRPr="00443B22">
        <w:rPr>
          <w:rFonts w:ascii="Times New Roman" w:eastAsia="宋体" w:hAnsi="Times New Roman" w:cs="Times New Roman"/>
          <w:sz w:val="21"/>
          <w:szCs w:val="21"/>
          <w:lang w:eastAsia="zh-CN"/>
        </w:rPr>
        <w:t>+1(i=1,2,··,60)</w:t>
      </w:r>
      <w:r w:rsidRPr="00443B22">
        <w:rPr>
          <w:rFonts w:ascii="Times New Roman" w:eastAsia="宋体" w:hAnsi="Times New Roman" w:cs="Times New Roman"/>
          <w:sz w:val="21"/>
          <w:szCs w:val="21"/>
          <w:lang w:eastAsia="zh-CN"/>
        </w:rPr>
        <w:t>,</w:t>
      </w:r>
      <w:r w:rsidRPr="00443B22">
        <w:rPr>
          <w:rFonts w:ascii="Times New Roman" w:eastAsia="宋体" w:hAnsi="宋体" w:cs="Times New Roman"/>
          <w:sz w:val="21"/>
          <w:szCs w:val="21"/>
          <w:lang w:eastAsia="zh-CN"/>
        </w:rPr>
        <w:t>则</w:t>
      </w:r>
    </w:p>
    <w:p w:rsidR="00D37CF3" w:rsidRPr="00443B22" w:rsidP="00443B22">
      <w:pPr>
        <w:pStyle w:val="BodyText"/>
        <w:spacing w:after="0" w:line="240" w:lineRule="auto"/>
        <w:textAlignment w:val="center"/>
        <w:rPr>
          <w:rFonts w:ascii="Times New Roman" w:eastAsia="宋体" w:hAnsi="Times New Roman" w:cs="Times New Roman"/>
          <w:sz w:val="21"/>
          <w:szCs w:val="21"/>
          <w:lang w:eastAsia="zh-CN"/>
        </w:rPr>
      </w:pPr>
      <w:r w:rsidRPr="00443B22">
        <w:rPr>
          <w:rFonts w:ascii="Times New Roman" w:eastAsia="宋体" w:hAnsi="Times New Roman" w:cs="Times New Roman"/>
          <w:sz w:val="21"/>
          <w:szCs w:val="21"/>
          <w:lang w:eastAsia="zh-CN"/>
        </w:rPr>
        <w:t>A.</w:t>
      </w:r>
      <w:r w:rsidRPr="00443B22">
        <w:rPr>
          <w:rFonts w:ascii="Times New Roman" w:eastAsia="宋体" w:hAnsi="宋体" w:cs="Times New Roman"/>
          <w:sz w:val="21"/>
          <w:szCs w:val="21"/>
          <w:lang w:eastAsia="zh-CN"/>
        </w:rPr>
        <w:t>新数据的平均数是</w:t>
      </w:r>
      <w:r w:rsidRPr="00443B22">
        <w:rPr>
          <w:rFonts w:ascii="Times New Roman" w:eastAsia="宋体" w:hAnsi="Times New Roman" w:cs="Times New Roman"/>
          <w:sz w:val="21"/>
          <w:szCs w:val="21"/>
          <w:lang w:eastAsia="zh-CN"/>
        </w:rPr>
        <w:t>2a+1</w:t>
      </w:r>
      <w:r w:rsidR="00B43D08">
        <w:rPr>
          <w:rFonts w:ascii="Times New Roman" w:eastAsia="宋体" w:hAnsi="Times New Roman" w:cs="Times New Roman" w:hint="eastAsia"/>
          <w:sz w:val="21"/>
          <w:szCs w:val="21"/>
          <w:lang w:eastAsia="zh-CN"/>
        </w:rPr>
        <w:t xml:space="preserve">                </w:t>
      </w:r>
      <w:r w:rsidRPr="00443B22">
        <w:rPr>
          <w:rFonts w:ascii="Times New Roman" w:eastAsia="宋体" w:hAnsi="Times New Roman" w:cs="Times New Roman"/>
          <w:sz w:val="21"/>
          <w:szCs w:val="21"/>
          <w:lang w:eastAsia="zh-CN"/>
        </w:rPr>
        <w:t>B.</w:t>
      </w:r>
      <w:r w:rsidRPr="00443B22">
        <w:rPr>
          <w:rFonts w:ascii="Times New Roman" w:eastAsia="宋体" w:hAnsi="宋体" w:cs="Times New Roman"/>
          <w:sz w:val="21"/>
          <w:szCs w:val="21"/>
          <w:lang w:eastAsia="zh-CN"/>
        </w:rPr>
        <w:t>新数据的方差是</w:t>
      </w:r>
      <w:r w:rsidRPr="00443B22">
        <w:rPr>
          <w:rFonts w:ascii="Times New Roman" w:eastAsia="宋体" w:hAnsi="Times New Roman" w:cs="Times New Roman"/>
          <w:sz w:val="21"/>
          <w:szCs w:val="21"/>
          <w:lang w:eastAsia="zh-CN"/>
        </w:rPr>
        <w:t>4b</w:t>
      </w:r>
    </w:p>
    <w:p w:rsidR="00D37CF3" w:rsidRPr="00443B22" w:rsidP="00443B22">
      <w:pPr>
        <w:pStyle w:val="BodyText"/>
        <w:spacing w:after="0" w:line="240" w:lineRule="auto"/>
        <w:textAlignment w:val="center"/>
        <w:rPr>
          <w:rFonts w:ascii="Times New Roman" w:eastAsia="宋体" w:hAnsi="Times New Roman" w:cs="Times New Roman"/>
          <w:sz w:val="21"/>
          <w:szCs w:val="21"/>
          <w:lang w:eastAsia="zh-CN"/>
        </w:rPr>
      </w:pPr>
      <w:r w:rsidRPr="00443B22">
        <w:rPr>
          <w:rFonts w:ascii="Times New Roman" w:eastAsia="宋体" w:hAnsi="Times New Roman" w:cs="Times New Roman"/>
          <w:sz w:val="21"/>
          <w:szCs w:val="21"/>
          <w:lang w:eastAsia="zh-CN"/>
        </w:rPr>
        <w:t>C.</w:t>
      </w:r>
      <w:r w:rsidRPr="00443B22">
        <w:rPr>
          <w:rFonts w:ascii="Times New Roman" w:eastAsia="宋体" w:hAnsi="宋体" w:cs="Times New Roman"/>
          <w:sz w:val="21"/>
          <w:szCs w:val="21"/>
          <w:lang w:eastAsia="zh-CN"/>
        </w:rPr>
        <w:t>新数据的中位数是</w:t>
      </w:r>
      <w:r w:rsidRPr="00443B22">
        <w:rPr>
          <w:rFonts w:ascii="Times New Roman" w:eastAsia="宋体" w:hAnsi="Times New Roman" w:cs="Times New Roman"/>
          <w:sz w:val="21"/>
          <w:szCs w:val="21"/>
          <w:lang w:eastAsia="zh-CN"/>
        </w:rPr>
        <w:t>2c</w:t>
      </w:r>
      <w:r w:rsidR="00B43D08">
        <w:rPr>
          <w:rFonts w:ascii="Times New Roman" w:eastAsia="宋体" w:hAnsi="Times New Roman" w:cs="Times New Roman" w:hint="eastAsia"/>
          <w:sz w:val="21"/>
          <w:szCs w:val="21"/>
          <w:lang w:eastAsia="zh-CN"/>
        </w:rPr>
        <w:t xml:space="preserve">                   </w:t>
      </w:r>
      <w:r w:rsidRPr="00443B22">
        <w:rPr>
          <w:rFonts w:ascii="Times New Roman" w:eastAsia="宋体" w:hAnsi="Times New Roman" w:cs="Times New Roman"/>
          <w:sz w:val="21"/>
          <w:szCs w:val="21"/>
          <w:lang w:eastAsia="zh-CN"/>
        </w:rPr>
        <w:t>D.</w:t>
      </w:r>
      <w:r w:rsidRPr="00443B22">
        <w:rPr>
          <w:rFonts w:ascii="Times New Roman" w:eastAsia="宋体" w:hAnsi="宋体" w:cs="Times New Roman"/>
          <w:sz w:val="21"/>
          <w:szCs w:val="21"/>
          <w:lang w:eastAsia="zh-CN"/>
        </w:rPr>
        <w:t>新数据的极差是</w:t>
      </w:r>
      <w:r w:rsidRPr="00443B22">
        <w:rPr>
          <w:rFonts w:ascii="Times New Roman" w:eastAsia="宋体" w:hAnsi="Times New Roman" w:cs="Times New Roman"/>
          <w:sz w:val="21"/>
          <w:szCs w:val="21"/>
          <w:lang w:eastAsia="zh-CN"/>
        </w:rPr>
        <w:t>2d</w:t>
      </w:r>
    </w:p>
    <w:p w:rsidR="00B43D08" w:rsidP="00443B22">
      <w:pPr>
        <w:pStyle w:val="BodyText"/>
        <w:spacing w:after="0" w:line="240" w:lineRule="auto"/>
        <w:textAlignment w:val="center"/>
        <w:rPr>
          <w:rFonts w:ascii="Times New Roman" w:eastAsia="宋体" w:hAnsi="Times New Roman" w:cs="Times New Roman" w:hint="eastAsia"/>
          <w:sz w:val="21"/>
          <w:szCs w:val="21"/>
          <w:lang w:eastAsia="zh-CN"/>
        </w:rPr>
      </w:pPr>
    </w:p>
    <w:p w:rsidR="00D37CF3" w:rsidRPr="00443B22" w:rsidP="00443B22">
      <w:pPr>
        <w:pStyle w:val="BodyText"/>
        <w:spacing w:after="0" w:line="240" w:lineRule="auto"/>
        <w:textAlignment w:val="center"/>
        <w:rPr>
          <w:rFonts w:ascii="Times New Roman" w:eastAsia="宋体" w:hAnsi="Times New Roman" w:cs="Times New Roman"/>
          <w:sz w:val="21"/>
          <w:szCs w:val="21"/>
          <w:lang w:eastAsia="zh-CN"/>
        </w:rPr>
      </w:pPr>
      <w:r w:rsidRPr="00443B22">
        <w:rPr>
          <w:rFonts w:ascii="Times New Roman" w:eastAsia="宋体" w:hAnsi="Times New Roman" w:cs="Times New Roman"/>
          <w:sz w:val="21"/>
          <w:szCs w:val="21"/>
          <w:lang w:eastAsia="zh-CN"/>
        </w:rPr>
        <w:t>10.</w:t>
      </w:r>
      <w:r w:rsidRPr="00443B22">
        <w:rPr>
          <w:rFonts w:ascii="Times New Roman" w:eastAsia="宋体" w:hAnsi="宋体" w:cs="Times New Roman"/>
          <w:sz w:val="21"/>
          <w:szCs w:val="21"/>
          <w:lang w:eastAsia="zh-CN"/>
        </w:rPr>
        <w:t>在棱长均为</w:t>
      </w:r>
      <w:r w:rsidRPr="00443B22">
        <w:rPr>
          <w:rFonts w:ascii="Times New Roman" w:eastAsia="宋体" w:hAnsi="Times New Roman" w:cs="Times New Roman"/>
          <w:sz w:val="21"/>
          <w:szCs w:val="21"/>
          <w:lang w:eastAsia="zh-CN"/>
        </w:rPr>
        <w:t>2</w:t>
      </w:r>
      <w:r w:rsidRPr="00443B22">
        <w:rPr>
          <w:rFonts w:ascii="Times New Roman" w:eastAsia="宋体" w:hAnsi="宋体" w:cs="Times New Roman"/>
          <w:sz w:val="21"/>
          <w:szCs w:val="21"/>
          <w:lang w:eastAsia="zh-CN"/>
        </w:rPr>
        <w:t>的四棱锥</w:t>
      </w:r>
      <w:r w:rsidRPr="00443B22">
        <w:rPr>
          <w:rFonts w:ascii="Times New Roman" w:eastAsia="宋体" w:hAnsi="Times New Roman" w:cs="Times New Roman"/>
          <w:sz w:val="21"/>
          <w:szCs w:val="21"/>
          <w:lang w:eastAsia="zh-CN"/>
        </w:rPr>
        <w:t>P-ABCD</w:t>
      </w:r>
      <w:r w:rsidRPr="00443B22">
        <w:rPr>
          <w:rFonts w:ascii="Times New Roman" w:eastAsia="宋体" w:hAnsi="宋体" w:cs="Times New Roman"/>
          <w:sz w:val="21"/>
          <w:szCs w:val="21"/>
          <w:lang w:eastAsia="zh-CN"/>
        </w:rPr>
        <w:t>中，</w:t>
      </w:r>
      <w:r w:rsidRPr="00443B22">
        <w:rPr>
          <w:rFonts w:ascii="Times New Roman" w:eastAsia="宋体" w:hAnsi="Times New Roman" w:cs="Times New Roman"/>
          <w:sz w:val="21"/>
          <w:szCs w:val="21"/>
          <w:lang w:eastAsia="zh-CN"/>
        </w:rPr>
        <w:t>O</w:t>
      </w:r>
      <w:r w:rsidRPr="00443B22">
        <w:rPr>
          <w:rFonts w:ascii="Times New Roman" w:eastAsia="宋体" w:hAnsi="宋体" w:cs="Times New Roman"/>
          <w:sz w:val="21"/>
          <w:szCs w:val="21"/>
          <w:lang w:eastAsia="zh-CN"/>
        </w:rPr>
        <w:t>为正方形</w:t>
      </w:r>
      <w:r w:rsidRPr="00443B22">
        <w:rPr>
          <w:rFonts w:ascii="Times New Roman" w:eastAsia="宋体" w:hAnsi="Times New Roman" w:cs="Times New Roman"/>
          <w:sz w:val="21"/>
          <w:szCs w:val="21"/>
          <w:lang w:eastAsia="zh-CN"/>
        </w:rPr>
        <w:t>ABCD</w:t>
      </w:r>
      <w:r w:rsidRPr="00443B22">
        <w:rPr>
          <w:rFonts w:ascii="Times New Roman" w:eastAsia="宋体" w:hAnsi="宋体" w:cs="Times New Roman"/>
          <w:sz w:val="21"/>
          <w:szCs w:val="21"/>
          <w:lang w:eastAsia="zh-CN"/>
        </w:rPr>
        <w:t>的中心，</w:t>
      </w:r>
      <w:r w:rsidRPr="00443B22">
        <w:rPr>
          <w:rFonts w:ascii="Times New Roman" w:eastAsia="宋体" w:hAnsi="Times New Roman" w:cs="Times New Roman"/>
          <w:sz w:val="21"/>
          <w:szCs w:val="21"/>
          <w:lang w:eastAsia="zh-CN"/>
        </w:rPr>
        <w:t>E,F</w:t>
      </w:r>
      <w:r w:rsidRPr="00443B22">
        <w:rPr>
          <w:rFonts w:ascii="Times New Roman" w:eastAsia="宋体" w:hAnsi="宋体" w:cs="Times New Roman"/>
          <w:sz w:val="21"/>
          <w:szCs w:val="21"/>
          <w:lang w:eastAsia="zh-CN"/>
        </w:rPr>
        <w:t>分别为侧</w:t>
      </w:r>
    </w:p>
    <w:p w:rsidR="00D37CF3" w:rsidRPr="00443B22" w:rsidP="00443B22">
      <w:pPr>
        <w:pStyle w:val="BodyText"/>
        <w:spacing w:after="0" w:line="240" w:lineRule="auto"/>
        <w:textAlignment w:val="center"/>
        <w:rPr>
          <w:rFonts w:ascii="Times New Roman" w:eastAsia="宋体" w:hAnsi="Times New Roman" w:cs="Times New Roman"/>
          <w:sz w:val="21"/>
          <w:szCs w:val="21"/>
        </w:rPr>
      </w:pPr>
      <w:r w:rsidRPr="00443B22">
        <w:rPr>
          <w:rFonts w:ascii="Times New Roman" w:eastAsia="宋体" w:hAnsi="宋体" w:cs="Times New Roman"/>
          <w:sz w:val="21"/>
          <w:szCs w:val="21"/>
        </w:rPr>
        <w:t>棱</w:t>
      </w:r>
      <w:r w:rsidRPr="00443B22">
        <w:rPr>
          <w:rFonts w:ascii="Times New Roman" w:eastAsia="宋体" w:hAnsi="Times New Roman" w:cs="Times New Roman"/>
          <w:sz w:val="21"/>
          <w:szCs w:val="21"/>
        </w:rPr>
        <w:t>PA,PB</w:t>
      </w:r>
      <w:r w:rsidRPr="00443B22">
        <w:rPr>
          <w:rFonts w:ascii="Times New Roman" w:eastAsia="宋体" w:hAnsi="宋体" w:cs="Times New Roman"/>
          <w:sz w:val="21"/>
          <w:szCs w:val="21"/>
        </w:rPr>
        <w:t>的中点，则</w:t>
      </w:r>
    </w:p>
    <w:p w:rsidR="00D37CF3" w:rsidRPr="00443B22" w:rsidP="00443B22">
      <w:pPr>
        <w:pStyle w:val="BodyText"/>
        <w:spacing w:after="0" w:line="240" w:lineRule="auto"/>
        <w:textAlignment w:val="center"/>
        <w:rPr>
          <w:rFonts w:ascii="Times New Roman" w:eastAsia="宋体" w:hAnsi="Times New Roman" w:cs="Times New Roman"/>
          <w:sz w:val="21"/>
          <w:szCs w:val="21"/>
        </w:rPr>
      </w:pPr>
      <w:r w:rsidRPr="00443B22">
        <w:rPr>
          <w:rFonts w:ascii="Times New Roman" w:eastAsia="宋体" w:hAnsi="Times New Roman" w:cs="Times New Roman"/>
          <w:sz w:val="21"/>
          <w:szCs w:val="21"/>
        </w:rPr>
        <w:t>A.OF//AP</w:t>
      </w:r>
      <w:r w:rsidR="00B43D08">
        <w:rPr>
          <w:rFonts w:ascii="Times New Roman" w:eastAsia="宋体" w:hAnsi="Times New Roman" w:cs="Times New Roman" w:hint="eastAsia"/>
          <w:sz w:val="21"/>
          <w:szCs w:val="21"/>
          <w:lang w:eastAsia="zh-CN"/>
        </w:rPr>
        <w:t xml:space="preserve">                                                   </w:t>
      </w:r>
      <w:r w:rsidRPr="00443B22">
        <w:rPr>
          <w:rFonts w:ascii="Times New Roman" w:eastAsia="宋体" w:hAnsi="Times New Roman" w:cs="Times New Roman"/>
          <w:sz w:val="21"/>
          <w:szCs w:val="21"/>
        </w:rPr>
        <w:t>B.</w:t>
      </w:r>
      <w:r w:rsidRPr="00443B22">
        <w:rPr>
          <w:rFonts w:ascii="Times New Roman" w:eastAsia="宋体" w:hAnsi="宋体" w:cs="Times New Roman"/>
          <w:sz w:val="21"/>
          <w:szCs w:val="21"/>
        </w:rPr>
        <w:t>平面</w:t>
      </w:r>
      <w:r w:rsidRPr="00443B22">
        <w:rPr>
          <w:rFonts w:ascii="Times New Roman" w:eastAsia="宋体" w:hAnsi="Times New Roman" w:cs="Times New Roman"/>
          <w:sz w:val="21"/>
          <w:szCs w:val="21"/>
        </w:rPr>
        <w:t>OEF//</w:t>
      </w:r>
      <w:r w:rsidRPr="00443B22">
        <w:rPr>
          <w:rFonts w:ascii="Times New Roman" w:eastAsia="宋体" w:hAnsi="宋体" w:cs="Times New Roman"/>
          <w:sz w:val="21"/>
          <w:szCs w:val="21"/>
        </w:rPr>
        <w:t>平面</w:t>
      </w:r>
      <w:r w:rsidRPr="00443B22">
        <w:rPr>
          <w:rFonts w:ascii="Times New Roman" w:eastAsia="宋体" w:hAnsi="Times New Roman" w:cs="Times New Roman"/>
          <w:sz w:val="21"/>
          <w:szCs w:val="21"/>
        </w:rPr>
        <w:t>PDC</w:t>
      </w:r>
    </w:p>
    <w:p w:rsidR="00D37CF3" w:rsidRPr="00443B22" w:rsidP="00443B22">
      <w:pPr>
        <w:pStyle w:val="BodyText"/>
        <w:spacing w:after="0" w:line="240" w:lineRule="auto"/>
        <w:textAlignment w:val="center"/>
        <w:rPr>
          <w:rFonts w:ascii="Times New Roman" w:eastAsia="宋体" w:hAnsi="Times New Roman" w:cs="Times New Roman"/>
          <w:sz w:val="21"/>
          <w:szCs w:val="21"/>
          <w:lang w:eastAsia="zh-CN"/>
        </w:rPr>
      </w:pPr>
      <w:r w:rsidRPr="00443B22">
        <w:rPr>
          <w:rFonts w:ascii="Times New Roman" w:eastAsia="宋体" w:hAnsi="Times New Roman" w:cs="Times New Roman"/>
          <w:sz w:val="21"/>
          <w:szCs w:val="21"/>
          <w:lang w:eastAsia="zh-CN"/>
        </w:rPr>
        <w:t>C.</w:t>
      </w:r>
      <w:r w:rsidRPr="00443B22">
        <w:rPr>
          <w:rFonts w:ascii="Times New Roman" w:eastAsia="宋体" w:hAnsi="宋体" w:cs="Times New Roman"/>
          <w:sz w:val="21"/>
          <w:szCs w:val="21"/>
          <w:lang w:eastAsia="zh-CN"/>
        </w:rPr>
        <w:t>点</w:t>
      </w:r>
      <w:r w:rsidRPr="00443B22">
        <w:rPr>
          <w:rFonts w:ascii="Times New Roman" w:eastAsia="宋体" w:hAnsi="Times New Roman" w:cs="Times New Roman"/>
          <w:sz w:val="21"/>
          <w:szCs w:val="21"/>
          <w:lang w:eastAsia="zh-CN"/>
        </w:rPr>
        <w:t>E</w:t>
      </w:r>
      <w:r w:rsidRPr="00443B22">
        <w:rPr>
          <w:rFonts w:ascii="Times New Roman" w:eastAsia="宋体" w:hAnsi="宋体" w:cs="Times New Roman"/>
          <w:sz w:val="21"/>
          <w:szCs w:val="21"/>
          <w:lang w:eastAsia="zh-CN"/>
        </w:rPr>
        <w:t>到平面</w:t>
      </w:r>
      <w:r w:rsidRPr="00443B22">
        <w:rPr>
          <w:rFonts w:ascii="Times New Roman" w:eastAsia="宋体" w:hAnsi="Times New Roman" w:cs="Times New Roman"/>
          <w:sz w:val="21"/>
          <w:szCs w:val="21"/>
          <w:lang w:eastAsia="zh-CN"/>
        </w:rPr>
        <w:t>PBC</w:t>
      </w:r>
      <w:r w:rsidRPr="00443B22">
        <w:rPr>
          <w:rFonts w:ascii="Times New Roman" w:eastAsia="宋体" w:hAnsi="宋体" w:cs="Times New Roman"/>
          <w:sz w:val="21"/>
          <w:szCs w:val="21"/>
          <w:lang w:eastAsia="zh-CN"/>
        </w:rPr>
        <w:t>的距离为</w:t>
      </w:r>
      <w:r>
        <w:rPr>
          <w:rFonts w:hint="eastAsia"/>
        </w:rPr>
        <w:object>
          <v:shape id="_x0000_i1043" type="#_x0000_t75" style="width:19.5pt;height:34.5pt" o:oleicon="f" o:ole="">
            <v:imagedata r:id="rId41" o:title=""/>
          </v:shape>
          <o:OLEObject Type="Embed" ProgID="Equation.DSMT4" ShapeID="_x0000_i1043" DrawAspect="Content" ObjectID="_1697986435" r:id="rId42"/>
        </w:object>
      </w:r>
      <w:r w:rsidR="00B43D08">
        <w:rPr>
          <w:rFonts w:ascii="Times New Roman" w:eastAsia="宋体" w:hAnsi="宋体" w:cs="Times New Roman" w:hint="eastAsia"/>
          <w:sz w:val="21"/>
          <w:szCs w:val="21"/>
          <w:lang w:eastAsia="zh-CN"/>
        </w:rPr>
        <w:t xml:space="preserve">           </w:t>
      </w:r>
      <w:r w:rsidRPr="00443B22" w:rsidR="00B43D08">
        <w:rPr>
          <w:rFonts w:ascii="Times New Roman" w:eastAsia="宋体" w:hAnsi="Times New Roman" w:cs="Times New Roman"/>
          <w:sz w:val="21"/>
          <w:szCs w:val="21"/>
          <w:lang w:eastAsia="zh-CN"/>
        </w:rPr>
        <w:t>D.</w:t>
      </w:r>
      <w:r w:rsidRPr="00443B22" w:rsidR="00B43D08">
        <w:rPr>
          <w:rFonts w:ascii="Times New Roman" w:eastAsia="宋体" w:hAnsi="宋体" w:cs="Times New Roman"/>
          <w:sz w:val="21"/>
          <w:szCs w:val="21"/>
          <w:lang w:eastAsia="zh-CN"/>
        </w:rPr>
        <w:t>点</w:t>
      </w:r>
      <w:r w:rsidRPr="00443B22" w:rsidR="00B43D08">
        <w:rPr>
          <w:rFonts w:ascii="Times New Roman" w:eastAsia="宋体" w:hAnsi="Times New Roman" w:cs="Times New Roman"/>
          <w:sz w:val="21"/>
          <w:szCs w:val="21"/>
          <w:lang w:eastAsia="zh-CN"/>
        </w:rPr>
        <w:t>A</w:t>
      </w:r>
      <w:r w:rsidRPr="00443B22" w:rsidR="00B43D08">
        <w:rPr>
          <w:rFonts w:ascii="Times New Roman" w:eastAsia="宋体" w:hAnsi="宋体" w:cs="Times New Roman"/>
          <w:sz w:val="21"/>
          <w:szCs w:val="21"/>
          <w:lang w:eastAsia="zh-CN"/>
        </w:rPr>
        <w:t>到平面</w:t>
      </w:r>
      <w:r w:rsidRPr="00443B22" w:rsidR="00B43D08">
        <w:rPr>
          <w:rFonts w:ascii="Times New Roman" w:eastAsia="宋体" w:hAnsi="Times New Roman" w:cs="Times New Roman"/>
          <w:sz w:val="21"/>
          <w:szCs w:val="21"/>
          <w:lang w:eastAsia="zh-CN"/>
        </w:rPr>
        <w:t>PDC</w:t>
      </w:r>
      <w:r w:rsidRPr="00443B22" w:rsidR="00B43D08">
        <w:rPr>
          <w:rFonts w:ascii="Times New Roman" w:eastAsia="宋体" w:hAnsi="宋体" w:cs="Times New Roman"/>
          <w:sz w:val="21"/>
          <w:szCs w:val="21"/>
          <w:lang w:eastAsia="zh-CN"/>
        </w:rPr>
        <w:t>的距离为</w:t>
      </w:r>
      <w:r>
        <w:rPr>
          <w:rFonts w:hint="eastAsia"/>
        </w:rPr>
        <w:object>
          <v:shape id="_x0000_i1044" type="#_x0000_t75" style="width:19.5pt;height:34.5pt" o:oleicon="f" o:ole="">
            <v:imagedata r:id="rId43" o:title=""/>
          </v:shape>
          <o:OLEObject Type="Embed" ProgID="Equation.DSMT4" ShapeID="_x0000_i1044" DrawAspect="Content" ObjectID="_1697986436" r:id="rId44"/>
        </w:object>
      </w:r>
    </w:p>
    <w:p w:rsidR="00D37CF3" w:rsidRPr="00443B22" w:rsidP="00443B22">
      <w:pPr>
        <w:pStyle w:val="BodyText"/>
        <w:spacing w:after="0" w:line="240" w:lineRule="auto"/>
        <w:textAlignment w:val="center"/>
        <w:rPr>
          <w:rFonts w:ascii="Times New Roman" w:eastAsia="宋体" w:hAnsi="Times New Roman" w:cs="Times New Roman"/>
          <w:sz w:val="21"/>
          <w:szCs w:val="21"/>
        </w:rPr>
      </w:pPr>
      <w:r w:rsidRPr="00443B22">
        <w:rPr>
          <w:rFonts w:ascii="Times New Roman" w:eastAsia="宋体" w:hAnsi="Times New Roman" w:cs="Times New Roman"/>
          <w:sz w:val="21"/>
          <w:szCs w:val="21"/>
        </w:rPr>
        <w:t>11.</w:t>
      </w:r>
      <w:r w:rsidRPr="00443B22">
        <w:rPr>
          <w:rFonts w:ascii="Times New Roman" w:eastAsia="宋体" w:hAnsi="宋体" w:cs="Times New Roman"/>
          <w:sz w:val="21"/>
          <w:szCs w:val="21"/>
        </w:rPr>
        <w:t>等差数列｛</w:t>
      </w:r>
      <w:r w:rsidRPr="00443B22">
        <w:rPr>
          <w:rFonts w:ascii="Times New Roman" w:eastAsia="宋体" w:hAnsi="Times New Roman" w:cs="Times New Roman"/>
          <w:sz w:val="21"/>
          <w:szCs w:val="21"/>
        </w:rPr>
        <w:t>a</w:t>
      </w:r>
      <w:r w:rsidRPr="00B43D08">
        <w:rPr>
          <w:rFonts w:ascii="Times New Roman" w:eastAsia="宋体" w:hAnsi="Times New Roman" w:cs="Times New Roman"/>
          <w:sz w:val="21"/>
          <w:szCs w:val="21"/>
          <w:vertAlign w:val="subscript"/>
        </w:rPr>
        <w:t>n</w:t>
      </w:r>
      <w:r w:rsidRPr="00443B22">
        <w:rPr>
          <w:rFonts w:ascii="Times New Roman" w:eastAsia="宋体" w:hAnsi="Times New Roman" w:cs="Times New Roman"/>
          <w:sz w:val="21"/>
          <w:szCs w:val="21"/>
        </w:rPr>
        <w:t>}</w:t>
      </w:r>
      <w:r w:rsidRPr="00443B22">
        <w:rPr>
          <w:rFonts w:ascii="Times New Roman" w:eastAsia="宋体" w:hAnsi="宋体" w:cs="Times New Roman"/>
          <w:sz w:val="21"/>
          <w:szCs w:val="21"/>
        </w:rPr>
        <w:t>的前</w:t>
      </w:r>
      <w:r w:rsidRPr="00443B22">
        <w:rPr>
          <w:rFonts w:ascii="Times New Roman" w:eastAsia="宋体" w:hAnsi="Times New Roman" w:cs="Times New Roman"/>
          <w:sz w:val="21"/>
          <w:szCs w:val="21"/>
        </w:rPr>
        <w:t>n</w:t>
      </w:r>
      <w:r w:rsidRPr="00443B22">
        <w:rPr>
          <w:rFonts w:ascii="Times New Roman" w:eastAsia="宋体" w:hAnsi="宋体" w:cs="Times New Roman"/>
          <w:sz w:val="21"/>
          <w:szCs w:val="21"/>
        </w:rPr>
        <w:t>项和为</w:t>
      </w:r>
      <w:r w:rsidRPr="00443B22">
        <w:rPr>
          <w:rFonts w:ascii="Times New Roman" w:eastAsia="宋体" w:hAnsi="Times New Roman" w:cs="Times New Roman"/>
          <w:sz w:val="21"/>
          <w:szCs w:val="21"/>
        </w:rPr>
        <w:t>S</w:t>
      </w:r>
      <w:r w:rsidRPr="00B43D08">
        <w:rPr>
          <w:rFonts w:ascii="Times New Roman" w:eastAsia="宋体" w:hAnsi="Times New Roman" w:cs="Times New Roman"/>
          <w:sz w:val="21"/>
          <w:szCs w:val="21"/>
          <w:vertAlign w:val="subscript"/>
        </w:rPr>
        <w:t>n</w:t>
      </w:r>
      <w:r w:rsidRPr="00443B22">
        <w:rPr>
          <w:rFonts w:ascii="Times New Roman" w:eastAsia="宋体" w:hAnsi="Times New Roman" w:cs="Times New Roman"/>
          <w:sz w:val="21"/>
          <w:szCs w:val="21"/>
        </w:rPr>
        <w:t>,a</w:t>
      </w:r>
      <w:r w:rsidRPr="00B43D08">
        <w:rPr>
          <w:rFonts w:ascii="Times New Roman" w:eastAsia="宋体" w:hAnsi="Times New Roman" w:cs="Times New Roman"/>
          <w:sz w:val="21"/>
          <w:szCs w:val="21"/>
          <w:vertAlign w:val="subscript"/>
        </w:rPr>
        <w:t>1</w:t>
      </w:r>
      <w:r w:rsidRPr="00443B22">
        <w:rPr>
          <w:rFonts w:ascii="Times New Roman" w:eastAsia="宋体" w:hAnsi="Times New Roman" w:cs="Times New Roman"/>
          <w:sz w:val="21"/>
          <w:szCs w:val="21"/>
        </w:rPr>
        <w:t>&lt;0,S</w:t>
      </w:r>
      <w:r w:rsidRPr="00B43D08">
        <w:rPr>
          <w:rFonts w:ascii="Times New Roman" w:eastAsia="宋体" w:hAnsi="Times New Roman" w:cs="Times New Roman"/>
          <w:sz w:val="21"/>
          <w:szCs w:val="21"/>
          <w:vertAlign w:val="subscript"/>
        </w:rPr>
        <w:t>6</w:t>
      </w:r>
      <w:r w:rsidRPr="00443B22">
        <w:rPr>
          <w:rFonts w:ascii="Times New Roman" w:eastAsia="宋体" w:hAnsi="Times New Roman" w:cs="Times New Roman"/>
          <w:sz w:val="21"/>
          <w:szCs w:val="21"/>
        </w:rPr>
        <w:t>=S</w:t>
      </w:r>
      <w:r w:rsidRPr="00B43D08">
        <w:rPr>
          <w:rFonts w:ascii="Times New Roman" w:eastAsia="宋体" w:hAnsi="Times New Roman" w:cs="Times New Roman"/>
          <w:sz w:val="21"/>
          <w:szCs w:val="21"/>
          <w:vertAlign w:val="subscript"/>
        </w:rPr>
        <w:t>13</w:t>
      </w:r>
      <w:r w:rsidRPr="00443B22">
        <w:rPr>
          <w:rFonts w:ascii="Times New Roman" w:eastAsia="宋体" w:hAnsi="Times New Roman" w:cs="Times New Roman"/>
          <w:sz w:val="21"/>
          <w:szCs w:val="21"/>
        </w:rPr>
        <w:t>,</w:t>
      </w:r>
      <w:r w:rsidRPr="00443B22">
        <w:rPr>
          <w:rFonts w:ascii="Times New Roman" w:eastAsia="宋体" w:hAnsi="宋体" w:cs="Times New Roman"/>
          <w:sz w:val="21"/>
          <w:szCs w:val="21"/>
        </w:rPr>
        <w:t>则</w:t>
      </w:r>
    </w:p>
    <w:p w:rsidR="00D37CF3" w:rsidRPr="00443B22" w:rsidP="00443B22">
      <w:pPr>
        <w:pStyle w:val="BodyText"/>
        <w:spacing w:after="0" w:line="240" w:lineRule="auto"/>
        <w:textAlignment w:val="center"/>
        <w:rPr>
          <w:rFonts w:ascii="Times New Roman" w:eastAsia="宋体" w:hAnsi="Times New Roman" w:cs="Times New Roman"/>
          <w:sz w:val="21"/>
          <w:szCs w:val="21"/>
        </w:rPr>
      </w:pPr>
      <w:r w:rsidRPr="00443B22">
        <w:rPr>
          <w:rFonts w:ascii="Times New Roman" w:eastAsia="宋体" w:hAnsi="Times New Roman" w:cs="Times New Roman"/>
          <w:sz w:val="21"/>
          <w:szCs w:val="21"/>
        </w:rPr>
        <w:t>A.a</w:t>
      </w:r>
      <w:r w:rsidRPr="00B43D08">
        <w:rPr>
          <w:rFonts w:ascii="Times New Roman" w:eastAsia="宋体" w:hAnsi="Times New Roman" w:cs="Times New Roman"/>
          <w:sz w:val="21"/>
          <w:szCs w:val="21"/>
          <w:vertAlign w:val="subscript"/>
        </w:rPr>
        <w:t>10</w:t>
      </w:r>
      <w:r w:rsidRPr="00443B22">
        <w:rPr>
          <w:rFonts w:ascii="Times New Roman" w:eastAsia="宋体" w:hAnsi="Times New Roman" w:cs="Times New Roman"/>
          <w:sz w:val="21"/>
          <w:szCs w:val="21"/>
        </w:rPr>
        <w:t>=0</w:t>
      </w:r>
      <w:r w:rsidR="00B43D08">
        <w:rPr>
          <w:rFonts w:ascii="Times New Roman" w:eastAsia="宋体" w:hAnsi="Times New Roman" w:cs="Times New Roman" w:hint="eastAsia"/>
          <w:sz w:val="21"/>
          <w:szCs w:val="21"/>
          <w:lang w:eastAsia="zh-CN"/>
        </w:rPr>
        <w:t xml:space="preserve">                                                     </w:t>
      </w:r>
      <w:r w:rsidRPr="00443B22">
        <w:rPr>
          <w:rFonts w:ascii="Times New Roman" w:eastAsia="宋体" w:hAnsi="Times New Roman" w:cs="Times New Roman"/>
          <w:sz w:val="21"/>
          <w:szCs w:val="21"/>
        </w:rPr>
        <w:t>B. a</w:t>
      </w:r>
      <w:r w:rsidRPr="00B43D08">
        <w:rPr>
          <w:rFonts w:ascii="Times New Roman" w:eastAsia="宋体" w:hAnsi="Times New Roman" w:cs="Times New Roman"/>
          <w:sz w:val="21"/>
          <w:szCs w:val="21"/>
          <w:vertAlign w:val="subscript"/>
        </w:rPr>
        <w:t>n+1</w:t>
      </w:r>
      <w:r w:rsidRPr="00443B22">
        <w:rPr>
          <w:rFonts w:ascii="Times New Roman" w:eastAsia="宋体" w:hAnsi="Times New Roman" w:cs="Times New Roman"/>
          <w:sz w:val="21"/>
          <w:szCs w:val="21"/>
        </w:rPr>
        <w:t>&lt;a</w:t>
      </w:r>
      <w:r w:rsidRPr="00B43D08">
        <w:rPr>
          <w:rFonts w:ascii="Times New Roman" w:eastAsia="宋体" w:hAnsi="Times New Roman" w:cs="Times New Roman"/>
          <w:sz w:val="21"/>
          <w:szCs w:val="21"/>
          <w:vertAlign w:val="subscript"/>
        </w:rPr>
        <w:t>n</w:t>
      </w:r>
    </w:p>
    <w:p w:rsidR="00D37CF3" w:rsidRPr="00443B22" w:rsidP="00443B22">
      <w:pPr>
        <w:pStyle w:val="BodyText"/>
        <w:spacing w:after="0" w:line="240" w:lineRule="auto"/>
        <w:textAlignment w:val="center"/>
        <w:rPr>
          <w:rFonts w:ascii="Times New Roman" w:eastAsia="宋体" w:hAnsi="Times New Roman" w:cs="Times New Roman"/>
          <w:sz w:val="21"/>
          <w:szCs w:val="21"/>
        </w:rPr>
      </w:pPr>
      <w:r w:rsidRPr="00443B22">
        <w:rPr>
          <w:rFonts w:ascii="Times New Roman" w:eastAsia="宋体" w:hAnsi="Times New Roman" w:cs="Times New Roman"/>
          <w:sz w:val="21"/>
          <w:szCs w:val="21"/>
        </w:rPr>
        <w:t>C.</w:t>
      </w:r>
      <w:r w:rsidRPr="00443B22">
        <w:rPr>
          <w:rFonts w:ascii="Times New Roman" w:eastAsia="宋体" w:hAnsi="宋体" w:cs="Times New Roman"/>
          <w:sz w:val="21"/>
          <w:szCs w:val="21"/>
        </w:rPr>
        <w:t>当</w:t>
      </w:r>
      <w:r w:rsidRPr="00443B22">
        <w:rPr>
          <w:rFonts w:ascii="Times New Roman" w:eastAsia="宋体" w:hAnsi="Times New Roman" w:cs="Times New Roman"/>
          <w:sz w:val="21"/>
          <w:szCs w:val="21"/>
        </w:rPr>
        <w:t>S</w:t>
      </w:r>
      <w:r w:rsidRPr="00B43D08">
        <w:rPr>
          <w:rFonts w:ascii="Times New Roman" w:eastAsia="宋体" w:hAnsi="Times New Roman" w:cs="Times New Roman"/>
          <w:sz w:val="21"/>
          <w:szCs w:val="21"/>
          <w:vertAlign w:val="subscript"/>
        </w:rPr>
        <w:t>n</w:t>
      </w:r>
      <w:r w:rsidRPr="00443B22">
        <w:rPr>
          <w:rFonts w:ascii="Times New Roman" w:eastAsia="宋体" w:hAnsi="Times New Roman" w:cs="Times New Roman"/>
          <w:sz w:val="21"/>
          <w:szCs w:val="21"/>
        </w:rPr>
        <w:t>&gt;0</w:t>
      </w:r>
      <w:r w:rsidRPr="00443B22">
        <w:rPr>
          <w:rFonts w:ascii="Times New Roman" w:eastAsia="宋体" w:hAnsi="宋体" w:cs="Times New Roman"/>
          <w:sz w:val="21"/>
          <w:szCs w:val="21"/>
        </w:rPr>
        <w:t>时，</w:t>
      </w:r>
      <w:r w:rsidRPr="00443B22">
        <w:rPr>
          <w:rFonts w:ascii="Times New Roman" w:eastAsia="宋体" w:hAnsi="Times New Roman" w:cs="Times New Roman"/>
          <w:sz w:val="21"/>
          <w:szCs w:val="21"/>
        </w:rPr>
        <w:t>n</w:t>
      </w:r>
      <w:r w:rsidRPr="00443B22">
        <w:rPr>
          <w:rFonts w:ascii="Times New Roman" w:eastAsia="宋体" w:hAnsi="宋体" w:cs="Times New Roman"/>
          <w:sz w:val="21"/>
          <w:szCs w:val="21"/>
        </w:rPr>
        <w:t>的最小值为</w:t>
      </w:r>
      <w:r w:rsidRPr="00443B22">
        <w:rPr>
          <w:rFonts w:ascii="Times New Roman" w:eastAsia="宋体" w:hAnsi="Times New Roman" w:cs="Times New Roman"/>
          <w:sz w:val="21"/>
          <w:szCs w:val="21"/>
        </w:rPr>
        <w:t xml:space="preserve">20 </w:t>
      </w:r>
      <w:r w:rsidR="00B43D08">
        <w:rPr>
          <w:rFonts w:ascii="Times New Roman" w:eastAsia="宋体" w:hAnsi="Times New Roman" w:cs="Times New Roman" w:hint="eastAsia"/>
          <w:sz w:val="21"/>
          <w:szCs w:val="21"/>
          <w:lang w:eastAsia="zh-CN"/>
        </w:rPr>
        <w:t xml:space="preserve">            </w:t>
      </w:r>
      <w:r w:rsidRPr="00443B22">
        <w:rPr>
          <w:rFonts w:ascii="Times New Roman" w:eastAsia="宋体" w:hAnsi="Times New Roman" w:cs="Times New Roman"/>
          <w:sz w:val="21"/>
          <w:szCs w:val="21"/>
        </w:rPr>
        <w:t>D.S</w:t>
      </w:r>
      <w:r w:rsidRPr="00B43D08">
        <w:rPr>
          <w:rFonts w:ascii="Times New Roman" w:eastAsia="宋体" w:hAnsi="Times New Roman" w:cs="Times New Roman"/>
          <w:sz w:val="21"/>
          <w:szCs w:val="21"/>
          <w:vertAlign w:val="subscript"/>
        </w:rPr>
        <w:t>2</w:t>
      </w:r>
      <w:r w:rsidRPr="00443B22">
        <w:rPr>
          <w:rFonts w:ascii="Times New Roman" w:eastAsia="宋体" w:hAnsi="Times New Roman" w:cs="Times New Roman"/>
          <w:sz w:val="21"/>
          <w:szCs w:val="21"/>
        </w:rPr>
        <w:t>&lt;S</w:t>
      </w:r>
      <w:r w:rsidRPr="00B43D08">
        <w:rPr>
          <w:rFonts w:ascii="Times New Roman" w:eastAsia="宋体" w:hAnsi="Times New Roman" w:cs="Times New Roman"/>
          <w:sz w:val="21"/>
          <w:szCs w:val="21"/>
          <w:vertAlign w:val="subscript"/>
        </w:rPr>
        <w:t>16</w:t>
      </w:r>
    </w:p>
    <w:p w:rsidR="00D37CF3" w:rsidRPr="00443B22" w:rsidP="00443B22">
      <w:pPr>
        <w:pStyle w:val="BodyText"/>
        <w:spacing w:after="0" w:line="240" w:lineRule="auto"/>
        <w:textAlignment w:val="center"/>
        <w:rPr>
          <w:rFonts w:ascii="Times New Roman" w:eastAsia="宋体" w:hAnsi="Times New Roman" w:cs="Times New Roman"/>
          <w:sz w:val="21"/>
          <w:szCs w:val="21"/>
          <w:lang w:eastAsia="zh-CN"/>
        </w:rPr>
      </w:pPr>
      <w:r w:rsidRPr="00443B22">
        <w:rPr>
          <w:rFonts w:ascii="Times New Roman" w:eastAsia="宋体" w:hAnsi="Times New Roman" w:cs="Times New Roman"/>
          <w:sz w:val="21"/>
          <w:szCs w:val="21"/>
          <w:lang w:eastAsia="zh-CN"/>
        </w:rPr>
        <w:t>12.</w:t>
      </w:r>
      <w:r w:rsidRPr="00443B22">
        <w:rPr>
          <w:rFonts w:ascii="Times New Roman" w:eastAsia="宋体" w:hAnsi="宋体" w:cs="Times New Roman"/>
          <w:sz w:val="21"/>
          <w:szCs w:val="21"/>
          <w:lang w:eastAsia="zh-CN"/>
        </w:rPr>
        <w:t>在平面直角坐标系</w:t>
      </w:r>
      <w:r w:rsidRPr="00443B22">
        <w:rPr>
          <w:rFonts w:ascii="Times New Roman" w:eastAsia="宋体" w:hAnsi="Times New Roman" w:cs="Times New Roman"/>
          <w:sz w:val="21"/>
          <w:szCs w:val="21"/>
          <w:lang w:eastAsia="zh-CN"/>
        </w:rPr>
        <w:t>xOy</w:t>
      </w:r>
      <w:r w:rsidRPr="00443B22">
        <w:rPr>
          <w:rFonts w:ascii="Times New Roman" w:eastAsia="宋体" w:hAnsi="宋体" w:cs="Times New Roman"/>
          <w:sz w:val="21"/>
          <w:szCs w:val="21"/>
          <w:lang w:eastAsia="zh-CN"/>
        </w:rPr>
        <w:t>中，已知</w:t>
      </w:r>
      <w:r w:rsidRPr="00443B22">
        <w:rPr>
          <w:rFonts w:ascii="Times New Roman" w:eastAsia="宋体" w:hAnsi="Times New Roman" w:cs="Times New Roman"/>
          <w:sz w:val="21"/>
          <w:szCs w:val="21"/>
          <w:lang w:eastAsia="zh-CN"/>
        </w:rPr>
        <w:t>F</w:t>
      </w:r>
      <w:r w:rsidRPr="00443B22">
        <w:rPr>
          <w:rFonts w:ascii="Times New Roman" w:eastAsia="宋体" w:hAnsi="宋体" w:cs="Times New Roman"/>
          <w:sz w:val="21"/>
          <w:szCs w:val="21"/>
          <w:lang w:eastAsia="zh-CN"/>
        </w:rPr>
        <w:t>为抛物线</w:t>
      </w:r>
      <w:r w:rsidRPr="00443B22">
        <w:rPr>
          <w:rFonts w:ascii="Times New Roman" w:eastAsia="宋体" w:hAnsi="Times New Roman" w:cs="Times New Roman"/>
          <w:sz w:val="21"/>
          <w:szCs w:val="21"/>
          <w:lang w:eastAsia="zh-CN"/>
        </w:rPr>
        <w:t>y</w:t>
      </w:r>
      <w:r w:rsidRPr="00B43D08">
        <w:rPr>
          <w:rFonts w:ascii="Times New Roman" w:eastAsia="宋体" w:hAnsi="Times New Roman" w:cs="Times New Roman"/>
          <w:sz w:val="21"/>
          <w:szCs w:val="21"/>
          <w:vertAlign w:val="superscript"/>
          <w:lang w:eastAsia="zh-CN"/>
        </w:rPr>
        <w:t>2</w:t>
      </w:r>
      <w:r w:rsidRPr="00443B22">
        <w:rPr>
          <w:rFonts w:ascii="Times New Roman" w:eastAsia="宋体" w:hAnsi="Times New Roman" w:cs="Times New Roman"/>
          <w:sz w:val="21"/>
          <w:szCs w:val="21"/>
          <w:lang w:eastAsia="zh-CN"/>
        </w:rPr>
        <w:t>=x</w:t>
      </w:r>
      <w:r w:rsidRPr="00443B22">
        <w:rPr>
          <w:rFonts w:ascii="Times New Roman" w:eastAsia="宋体" w:hAnsi="宋体" w:cs="Times New Roman"/>
          <w:sz w:val="21"/>
          <w:szCs w:val="21"/>
          <w:lang w:eastAsia="zh-CN"/>
        </w:rPr>
        <w:t>的焦点，点</w:t>
      </w:r>
      <w:r w:rsidRPr="00443B22">
        <w:rPr>
          <w:rFonts w:ascii="Times New Roman" w:eastAsia="宋体" w:hAnsi="Times New Roman" w:cs="Times New Roman"/>
          <w:sz w:val="21"/>
          <w:szCs w:val="21"/>
          <w:lang w:eastAsia="zh-CN"/>
        </w:rPr>
        <w:t>A(x</w:t>
      </w:r>
      <w:r w:rsidRPr="00B43D08">
        <w:rPr>
          <w:rFonts w:ascii="Times New Roman" w:eastAsia="宋体" w:hAnsi="Times New Roman" w:cs="Times New Roman"/>
          <w:sz w:val="21"/>
          <w:szCs w:val="21"/>
          <w:vertAlign w:val="subscript"/>
          <w:lang w:eastAsia="zh-CN"/>
        </w:rPr>
        <w:t>1</w:t>
      </w:r>
      <w:r w:rsidRPr="00443B22">
        <w:rPr>
          <w:rFonts w:ascii="Times New Roman" w:eastAsia="宋体" w:hAnsi="Times New Roman" w:cs="Times New Roman"/>
          <w:sz w:val="21"/>
          <w:szCs w:val="21"/>
          <w:lang w:eastAsia="zh-CN"/>
        </w:rPr>
        <w:t>,y</w:t>
      </w:r>
      <w:r w:rsidRPr="00B43D08">
        <w:rPr>
          <w:rFonts w:ascii="Times New Roman" w:eastAsia="宋体" w:hAnsi="Times New Roman" w:cs="Times New Roman"/>
          <w:sz w:val="21"/>
          <w:szCs w:val="21"/>
          <w:vertAlign w:val="subscript"/>
          <w:lang w:eastAsia="zh-CN"/>
        </w:rPr>
        <w:t>1</w:t>
      </w:r>
      <w:r w:rsidRPr="00443B22">
        <w:rPr>
          <w:rFonts w:ascii="Times New Roman" w:eastAsia="宋体" w:hAnsi="Times New Roman" w:cs="Times New Roman"/>
          <w:sz w:val="21"/>
          <w:szCs w:val="21"/>
          <w:lang w:eastAsia="zh-CN"/>
        </w:rPr>
        <w:t>),B(x</w:t>
      </w:r>
      <w:r w:rsidRPr="00B43D08">
        <w:rPr>
          <w:rFonts w:ascii="Times New Roman" w:eastAsia="宋体" w:hAnsi="Times New Roman" w:cs="Times New Roman"/>
          <w:sz w:val="21"/>
          <w:szCs w:val="21"/>
          <w:vertAlign w:val="subscript"/>
          <w:lang w:eastAsia="zh-CN"/>
        </w:rPr>
        <w:t>2</w:t>
      </w:r>
      <w:r w:rsidRPr="00443B22">
        <w:rPr>
          <w:rFonts w:ascii="Times New Roman" w:eastAsia="宋体" w:hAnsi="Times New Roman" w:cs="Times New Roman"/>
          <w:sz w:val="21"/>
          <w:szCs w:val="21"/>
          <w:lang w:eastAsia="zh-CN"/>
        </w:rPr>
        <w:t>,y</w:t>
      </w:r>
      <w:r w:rsidRPr="00B43D08">
        <w:rPr>
          <w:rFonts w:ascii="Times New Roman" w:eastAsia="宋体" w:hAnsi="Times New Roman" w:cs="Times New Roman"/>
          <w:sz w:val="21"/>
          <w:szCs w:val="21"/>
          <w:vertAlign w:val="subscript"/>
          <w:lang w:eastAsia="zh-CN"/>
        </w:rPr>
        <w:t>2</w:t>
      </w:r>
      <w:r w:rsidRPr="00443B22">
        <w:rPr>
          <w:rFonts w:ascii="Times New Roman" w:eastAsia="宋体" w:hAnsi="Times New Roman" w:cs="Times New Roman"/>
          <w:sz w:val="21"/>
          <w:szCs w:val="21"/>
          <w:lang w:eastAsia="zh-CN"/>
        </w:rPr>
        <w:t>)</w:t>
      </w:r>
    </w:p>
    <w:p w:rsidR="00D37CF3" w:rsidRPr="00443B22" w:rsidP="00443B22">
      <w:pPr>
        <w:pStyle w:val="BodyText"/>
        <w:spacing w:after="0" w:line="240" w:lineRule="auto"/>
        <w:textAlignment w:val="center"/>
        <w:rPr>
          <w:rFonts w:ascii="Times New Roman" w:eastAsia="宋体" w:hAnsi="Times New Roman" w:cs="Times New Roman"/>
          <w:sz w:val="21"/>
          <w:szCs w:val="21"/>
          <w:lang w:eastAsia="zh-CN"/>
        </w:rPr>
      </w:pPr>
      <w:r w:rsidRPr="00443B22">
        <w:rPr>
          <w:rFonts w:ascii="Times New Roman" w:eastAsia="宋体" w:hAnsi="宋体" w:cs="Times New Roman"/>
          <w:sz w:val="21"/>
          <w:szCs w:val="21"/>
          <w:lang w:eastAsia="zh-CN"/>
        </w:rPr>
        <w:t>在该抛物线上且位于</w:t>
      </w:r>
      <w:r w:rsidRPr="00443B22">
        <w:rPr>
          <w:rFonts w:ascii="Times New Roman" w:eastAsia="宋体" w:hAnsi="Times New Roman" w:cs="Times New Roman"/>
          <w:sz w:val="21"/>
          <w:szCs w:val="21"/>
          <w:lang w:eastAsia="zh-CN"/>
        </w:rPr>
        <w:t>x</w:t>
      </w:r>
      <w:r w:rsidRPr="00443B22">
        <w:rPr>
          <w:rFonts w:ascii="Times New Roman" w:eastAsia="宋体" w:hAnsi="宋体" w:cs="Times New Roman"/>
          <w:sz w:val="21"/>
          <w:szCs w:val="21"/>
          <w:lang w:eastAsia="zh-CN"/>
        </w:rPr>
        <w:t>轴的两侧，</w:t>
      </w:r>
      <w:r>
        <w:rPr>
          <w:rFonts w:hint="eastAsia"/>
        </w:rPr>
        <w:object>
          <v:shape id="_x0000_i1045" type="#_x0000_t75" style="width:39pt;height:17.25pt" o:oleicon="f" o:ole="">
            <v:imagedata r:id="rId45" o:title=""/>
          </v:shape>
          <o:OLEObject Type="Embed" ProgID="Equation.DSMT4" ShapeID="_x0000_i1045" DrawAspect="Content" ObjectID="_1697986437" r:id="rId46"/>
        </w:object>
      </w:r>
      <w:r w:rsidRPr="00443B22">
        <w:rPr>
          <w:rFonts w:ascii="Times New Roman" w:eastAsia="宋体" w:hAnsi="Times New Roman" w:cs="Times New Roman"/>
          <w:sz w:val="21"/>
          <w:szCs w:val="21"/>
          <w:lang w:eastAsia="zh-CN"/>
        </w:rPr>
        <w:t>=2,</w:t>
      </w:r>
      <w:r w:rsidRPr="00443B22">
        <w:rPr>
          <w:rFonts w:ascii="Times New Roman" w:eastAsia="宋体" w:hAnsi="宋体" w:cs="Times New Roman"/>
          <w:sz w:val="21"/>
          <w:szCs w:val="21"/>
          <w:lang w:eastAsia="zh-CN"/>
        </w:rPr>
        <w:t>则</w:t>
      </w:r>
    </w:p>
    <w:p w:rsidR="00D37CF3" w:rsidRPr="00443B22" w:rsidP="00443B22">
      <w:pPr>
        <w:pStyle w:val="BodyText"/>
        <w:spacing w:after="0" w:line="240" w:lineRule="auto"/>
        <w:textAlignment w:val="center"/>
        <w:rPr>
          <w:rFonts w:ascii="Times New Roman" w:eastAsia="宋体" w:hAnsi="Times New Roman" w:cs="Times New Roman"/>
          <w:sz w:val="21"/>
          <w:szCs w:val="21"/>
          <w:lang w:eastAsia="zh-CN"/>
        </w:rPr>
      </w:pPr>
      <w:r w:rsidRPr="00443B22">
        <w:rPr>
          <w:rFonts w:ascii="Times New Roman" w:eastAsia="宋体" w:hAnsi="Times New Roman" w:cs="Times New Roman"/>
          <w:sz w:val="21"/>
          <w:szCs w:val="21"/>
          <w:lang w:eastAsia="zh-CN"/>
        </w:rPr>
        <w:t>A.x</w:t>
      </w:r>
      <w:r w:rsidRPr="00B43D08">
        <w:rPr>
          <w:rFonts w:ascii="Times New Roman" w:eastAsia="宋体" w:hAnsi="Times New Roman" w:cs="Times New Roman"/>
          <w:sz w:val="21"/>
          <w:szCs w:val="21"/>
          <w:vertAlign w:val="subscript"/>
          <w:lang w:eastAsia="zh-CN"/>
        </w:rPr>
        <w:t>1</w:t>
      </w:r>
      <w:r w:rsidRPr="00443B22">
        <w:rPr>
          <w:rFonts w:ascii="Times New Roman" w:eastAsia="宋体" w:hAnsi="Times New Roman" w:cs="Times New Roman"/>
          <w:sz w:val="21"/>
          <w:szCs w:val="21"/>
          <w:lang w:eastAsia="zh-CN"/>
        </w:rPr>
        <w:t>x</w:t>
      </w:r>
      <w:r w:rsidRPr="00B43D08">
        <w:rPr>
          <w:rFonts w:ascii="Times New Roman" w:eastAsia="宋体" w:hAnsi="Times New Roman" w:cs="Times New Roman"/>
          <w:sz w:val="21"/>
          <w:szCs w:val="21"/>
          <w:vertAlign w:val="subscript"/>
          <w:lang w:eastAsia="zh-CN"/>
        </w:rPr>
        <w:t>2</w:t>
      </w:r>
      <w:r w:rsidRPr="00443B22">
        <w:rPr>
          <w:rFonts w:ascii="Times New Roman" w:eastAsia="宋体" w:hAnsi="Times New Roman" w:cs="Times New Roman"/>
          <w:sz w:val="21"/>
          <w:szCs w:val="21"/>
          <w:lang w:eastAsia="zh-CN"/>
        </w:rPr>
        <w:t>=6</w:t>
      </w:r>
      <w:r w:rsidR="00B43D08">
        <w:rPr>
          <w:rFonts w:ascii="Times New Roman" w:eastAsia="宋体" w:hAnsi="Times New Roman" w:cs="Times New Roman" w:hint="eastAsia"/>
          <w:sz w:val="21"/>
          <w:szCs w:val="21"/>
          <w:lang w:eastAsia="zh-CN"/>
        </w:rPr>
        <w:t xml:space="preserve">                                                  </w:t>
      </w:r>
      <w:r w:rsidRPr="00443B22">
        <w:rPr>
          <w:rFonts w:ascii="Times New Roman" w:eastAsia="宋体" w:hAnsi="Times New Roman" w:cs="Times New Roman"/>
          <w:sz w:val="21"/>
          <w:szCs w:val="21"/>
          <w:lang w:eastAsia="zh-CN"/>
        </w:rPr>
        <w:t>B.</w:t>
      </w:r>
      <w:r w:rsidRPr="00443B22">
        <w:rPr>
          <w:rFonts w:ascii="Times New Roman" w:eastAsia="宋体" w:hAnsi="宋体" w:cs="Times New Roman"/>
          <w:sz w:val="21"/>
          <w:szCs w:val="21"/>
          <w:lang w:eastAsia="zh-CN"/>
        </w:rPr>
        <w:t>直线</w:t>
      </w:r>
      <w:r w:rsidRPr="00443B22">
        <w:rPr>
          <w:rFonts w:ascii="Times New Roman" w:eastAsia="宋体" w:hAnsi="Times New Roman" w:cs="Times New Roman"/>
          <w:sz w:val="21"/>
          <w:szCs w:val="21"/>
          <w:lang w:eastAsia="zh-CN"/>
        </w:rPr>
        <w:t>AB</w:t>
      </w:r>
      <w:r w:rsidRPr="00443B22">
        <w:rPr>
          <w:rFonts w:ascii="Times New Roman" w:eastAsia="宋体" w:hAnsi="宋体" w:cs="Times New Roman"/>
          <w:sz w:val="21"/>
          <w:szCs w:val="21"/>
          <w:lang w:eastAsia="zh-CN"/>
        </w:rPr>
        <w:t>过点（</w:t>
      </w:r>
      <w:r w:rsidRPr="00443B22">
        <w:rPr>
          <w:rFonts w:ascii="Times New Roman" w:eastAsia="宋体" w:hAnsi="Times New Roman" w:cs="Times New Roman"/>
          <w:sz w:val="21"/>
          <w:szCs w:val="21"/>
          <w:lang w:eastAsia="zh-CN"/>
        </w:rPr>
        <w:t>2,0)</w:t>
      </w:r>
    </w:p>
    <w:p w:rsidR="00D37CF3" w:rsidRPr="00443B22" w:rsidP="00443B22">
      <w:pPr>
        <w:pStyle w:val="BodyText"/>
        <w:spacing w:after="0" w:line="240" w:lineRule="auto"/>
        <w:textAlignment w:val="center"/>
        <w:rPr>
          <w:rFonts w:ascii="Times New Roman" w:eastAsia="宋体" w:hAnsi="Times New Roman" w:cs="Times New Roman"/>
          <w:sz w:val="21"/>
          <w:szCs w:val="21"/>
          <w:lang w:eastAsia="zh-CN"/>
        </w:rPr>
      </w:pPr>
      <w:r w:rsidRPr="00443B22">
        <w:rPr>
          <w:rFonts w:ascii="Times New Roman" w:eastAsia="宋体" w:hAnsi="Times New Roman" w:cs="Times New Roman"/>
          <w:sz w:val="21"/>
          <w:szCs w:val="21"/>
          <w:lang w:eastAsia="zh-CN"/>
        </w:rPr>
        <w:t>C.</w:t>
      </w:r>
      <w:r w:rsidRPr="00443B22">
        <w:rPr>
          <w:rFonts w:ascii="Times New Roman" w:eastAsia="宋体" w:hAnsi="Times New Roman" w:cs="Times New Roman"/>
          <w:sz w:val="21"/>
          <w:szCs w:val="21"/>
        </w:rPr>
        <w:t>Δ</w:t>
      </w:r>
      <w:r w:rsidRPr="00443B22">
        <w:rPr>
          <w:rFonts w:ascii="Times New Roman" w:eastAsia="宋体" w:hAnsi="Times New Roman" w:cs="Times New Roman"/>
          <w:sz w:val="21"/>
          <w:szCs w:val="21"/>
          <w:lang w:eastAsia="zh-CN"/>
        </w:rPr>
        <w:t>ABO</w:t>
      </w:r>
      <w:r w:rsidRPr="00443B22">
        <w:rPr>
          <w:rFonts w:ascii="Times New Roman" w:eastAsia="宋体" w:hAnsi="宋体" w:cs="Times New Roman"/>
          <w:sz w:val="21"/>
          <w:szCs w:val="21"/>
          <w:lang w:eastAsia="zh-CN"/>
        </w:rPr>
        <w:t>的面积最小值是</w:t>
      </w:r>
      <w:r w:rsidRPr="00443B22">
        <w:rPr>
          <w:rFonts w:ascii="Times New Roman" w:eastAsia="宋体" w:hAnsi="Times New Roman" w:cs="Times New Roman"/>
          <w:sz w:val="21"/>
          <w:szCs w:val="21"/>
          <w:lang w:eastAsia="zh-CN"/>
        </w:rPr>
        <w:t>2</w:t>
      </w:r>
      <w:r>
        <w:rPr>
          <w:rFonts w:hint="eastAsia"/>
        </w:rPr>
        <w:object>
          <v:shape id="_x0000_i1046" type="#_x0000_t75" style="width:18pt;height:17.25pt" o:oleicon="f" o:ole="">
            <v:imagedata r:id="rId10" o:title=""/>
          </v:shape>
          <o:OLEObject Type="Embed" ProgID="Equation.DSMT4" ShapeID="_x0000_i1046" DrawAspect="Content" ObjectID="_1697986438" r:id="rId47"/>
        </w:object>
      </w:r>
      <w:r w:rsidR="00B43D08">
        <w:rPr>
          <w:rFonts w:hint="eastAsia"/>
          <w:lang w:eastAsia="zh-CN"/>
        </w:rPr>
        <w:t xml:space="preserve">          </w:t>
      </w:r>
      <w:r w:rsidRPr="00443B22">
        <w:rPr>
          <w:rFonts w:ascii="Times New Roman" w:eastAsia="宋体" w:hAnsi="Times New Roman" w:cs="Times New Roman"/>
          <w:sz w:val="21"/>
          <w:szCs w:val="21"/>
          <w:lang w:eastAsia="zh-CN"/>
        </w:rPr>
        <w:t>D.</w:t>
      </w:r>
      <w:r w:rsidRPr="00443B22">
        <w:rPr>
          <w:rFonts w:ascii="Times New Roman" w:eastAsia="宋体" w:hAnsi="Times New Roman" w:cs="Times New Roman"/>
          <w:sz w:val="21"/>
          <w:szCs w:val="21"/>
        </w:rPr>
        <w:t>Δ</w:t>
      </w:r>
      <w:r w:rsidRPr="00443B22">
        <w:rPr>
          <w:rFonts w:ascii="Times New Roman" w:eastAsia="宋体" w:hAnsi="Times New Roman" w:cs="Times New Roman"/>
          <w:sz w:val="21"/>
          <w:szCs w:val="21"/>
          <w:lang w:eastAsia="zh-CN"/>
        </w:rPr>
        <w:t>ABO</w:t>
      </w:r>
      <w:r w:rsidRPr="00443B22">
        <w:rPr>
          <w:rFonts w:ascii="Times New Roman" w:eastAsia="宋体" w:hAnsi="宋体" w:cs="Times New Roman"/>
          <w:sz w:val="21"/>
          <w:szCs w:val="21"/>
          <w:lang w:eastAsia="zh-CN"/>
        </w:rPr>
        <w:t>与</w:t>
      </w:r>
      <w:r w:rsidRPr="00443B22">
        <w:rPr>
          <w:rFonts w:ascii="Times New Roman" w:eastAsia="宋体" w:hAnsi="Times New Roman" w:cs="Times New Roman"/>
          <w:sz w:val="21"/>
          <w:szCs w:val="21"/>
        </w:rPr>
        <w:t>Δ</w:t>
      </w:r>
      <w:r w:rsidRPr="00443B22">
        <w:rPr>
          <w:rFonts w:ascii="Times New Roman" w:eastAsia="宋体" w:hAnsi="Times New Roman" w:cs="Times New Roman"/>
          <w:sz w:val="21"/>
          <w:szCs w:val="21"/>
          <w:lang w:eastAsia="zh-CN"/>
        </w:rPr>
        <w:t>AFO</w:t>
      </w:r>
      <w:r w:rsidRPr="00443B22">
        <w:rPr>
          <w:rFonts w:ascii="Times New Roman" w:eastAsia="宋体" w:hAnsi="宋体" w:cs="Times New Roman"/>
          <w:sz w:val="21"/>
          <w:szCs w:val="21"/>
          <w:lang w:eastAsia="zh-CN"/>
        </w:rPr>
        <w:t>面积之和的最小值是</w:t>
      </w:r>
      <w:r w:rsidRPr="00443B22">
        <w:rPr>
          <w:rFonts w:ascii="Times New Roman" w:eastAsia="宋体" w:hAnsi="Times New Roman" w:cs="Times New Roman"/>
          <w:sz w:val="21"/>
          <w:szCs w:val="21"/>
          <w:lang w:eastAsia="zh-CN"/>
        </w:rPr>
        <w:t>3</w:t>
      </w:r>
    </w:p>
    <w:p w:rsidR="00D37CF3" w:rsidRPr="00B43D08" w:rsidP="00443B22">
      <w:pPr>
        <w:pStyle w:val="BodyText"/>
        <w:spacing w:after="0" w:line="240" w:lineRule="auto"/>
        <w:textAlignment w:val="center"/>
        <w:rPr>
          <w:rFonts w:ascii="Times New Roman" w:eastAsia="宋体" w:hAnsi="Times New Roman" w:cs="Times New Roman"/>
          <w:b/>
          <w:sz w:val="21"/>
          <w:szCs w:val="21"/>
          <w:lang w:eastAsia="zh-CN"/>
        </w:rPr>
      </w:pPr>
      <w:r w:rsidRPr="00B43D08">
        <w:rPr>
          <w:rFonts w:ascii="Times New Roman" w:eastAsia="宋体" w:hAnsi="宋体" w:cs="Times New Roman"/>
          <w:b/>
          <w:sz w:val="21"/>
          <w:szCs w:val="21"/>
          <w:lang w:eastAsia="zh-CN"/>
        </w:rPr>
        <w:t>三、填空题（本大题共</w:t>
      </w:r>
      <w:r w:rsidRPr="00B43D08">
        <w:rPr>
          <w:rFonts w:ascii="Times New Roman" w:eastAsia="宋体" w:hAnsi="Times New Roman" w:cs="Times New Roman"/>
          <w:b/>
          <w:sz w:val="21"/>
          <w:szCs w:val="21"/>
          <w:lang w:eastAsia="zh-CN"/>
        </w:rPr>
        <w:t>4</w:t>
      </w:r>
      <w:r w:rsidRPr="00B43D08">
        <w:rPr>
          <w:rFonts w:ascii="Times New Roman" w:eastAsia="宋体" w:hAnsi="宋体" w:cs="Times New Roman"/>
          <w:b/>
          <w:sz w:val="21"/>
          <w:szCs w:val="21"/>
          <w:lang w:eastAsia="zh-CN"/>
        </w:rPr>
        <w:t>个小题，每小题</w:t>
      </w:r>
      <w:r w:rsidRPr="00B43D08">
        <w:rPr>
          <w:rFonts w:ascii="Times New Roman" w:eastAsia="宋体" w:hAnsi="Times New Roman" w:cs="Times New Roman"/>
          <w:b/>
          <w:sz w:val="21"/>
          <w:szCs w:val="21"/>
          <w:lang w:eastAsia="zh-CN"/>
        </w:rPr>
        <w:t>5</w:t>
      </w:r>
      <w:r w:rsidRPr="00B43D08">
        <w:rPr>
          <w:rFonts w:ascii="Times New Roman" w:eastAsia="宋体" w:hAnsi="宋体" w:cs="Times New Roman"/>
          <w:b/>
          <w:sz w:val="21"/>
          <w:szCs w:val="21"/>
          <w:lang w:eastAsia="zh-CN"/>
        </w:rPr>
        <w:t>分，共</w:t>
      </w:r>
      <w:r w:rsidRPr="00B43D08">
        <w:rPr>
          <w:rFonts w:ascii="Times New Roman" w:eastAsia="宋体" w:hAnsi="Times New Roman" w:cs="Times New Roman"/>
          <w:b/>
          <w:sz w:val="21"/>
          <w:szCs w:val="21"/>
          <w:lang w:eastAsia="zh-CN"/>
        </w:rPr>
        <w:t>20</w:t>
      </w:r>
      <w:r w:rsidRPr="00B43D08">
        <w:rPr>
          <w:rFonts w:ascii="Times New Roman" w:eastAsia="宋体" w:hAnsi="宋体" w:cs="Times New Roman"/>
          <w:b/>
          <w:sz w:val="21"/>
          <w:szCs w:val="21"/>
          <w:lang w:eastAsia="zh-CN"/>
        </w:rPr>
        <w:t>分）</w:t>
      </w:r>
    </w:p>
    <w:p w:rsidR="00D37CF3" w:rsidRPr="00443B22" w:rsidP="00443B22">
      <w:pPr>
        <w:pStyle w:val="BodyText"/>
        <w:spacing w:after="0" w:line="240" w:lineRule="auto"/>
        <w:textAlignment w:val="center"/>
        <w:rPr>
          <w:rFonts w:ascii="Times New Roman" w:eastAsia="宋体" w:hAnsi="Times New Roman" w:cs="Times New Roman" w:hint="eastAsia"/>
          <w:sz w:val="21"/>
          <w:szCs w:val="21"/>
          <w:lang w:eastAsia="zh-CN"/>
        </w:rPr>
      </w:pPr>
      <w:r w:rsidRPr="00443B22">
        <w:rPr>
          <w:rFonts w:ascii="Times New Roman" w:eastAsia="宋体" w:hAnsi="Times New Roman" w:cs="Times New Roman"/>
          <w:sz w:val="21"/>
          <w:szCs w:val="21"/>
        </w:rPr>
        <w:t>13.</w:t>
      </w:r>
      <w:r w:rsidRPr="00443B22">
        <w:rPr>
          <w:rFonts w:ascii="Times New Roman" w:eastAsia="宋体" w:hAnsi="宋体" w:cs="Times New Roman"/>
          <w:sz w:val="21"/>
          <w:szCs w:val="21"/>
        </w:rPr>
        <w:t>已知函数</w:t>
      </w:r>
      <w:r w:rsidRPr="00443B22">
        <w:rPr>
          <w:rFonts w:ascii="Times New Roman" w:eastAsia="宋体" w:hAnsi="Times New Roman" w:cs="Times New Roman"/>
          <w:sz w:val="21"/>
          <w:szCs w:val="21"/>
        </w:rPr>
        <w:t>f(x)=ax</w:t>
      </w:r>
      <w:r w:rsidRPr="007D06B0">
        <w:rPr>
          <w:rFonts w:ascii="Times New Roman" w:eastAsia="宋体" w:hAnsi="Times New Roman" w:cs="Times New Roman"/>
          <w:sz w:val="21"/>
          <w:szCs w:val="21"/>
          <w:vertAlign w:val="superscript"/>
        </w:rPr>
        <w:t>2</w:t>
      </w:r>
      <w:r w:rsidRPr="00443B22">
        <w:rPr>
          <w:rFonts w:ascii="Times New Roman" w:eastAsia="宋体" w:hAnsi="Times New Roman" w:cs="Times New Roman"/>
          <w:sz w:val="21"/>
          <w:szCs w:val="21"/>
        </w:rPr>
        <w:t>+bx-3a(x</w:t>
      </w:r>
      <w:r w:rsidRPr="007D06B0" w:rsidR="007D06B0">
        <w:rPr>
          <w:rFonts w:ascii="Times New Roman" w:eastAsia="宋体" w:hAnsi="Times New Roman" w:cs="Times New Roman" w:hint="eastAsia"/>
          <w:sz w:val="21"/>
          <w:szCs w:val="21"/>
        </w:rPr>
        <w:t>∈</w:t>
      </w:r>
      <w:r w:rsidRPr="00443B22">
        <w:rPr>
          <w:rFonts w:ascii="Times New Roman" w:eastAsia="宋体" w:hAnsi="Times New Roman" w:cs="Times New Roman"/>
          <w:sz w:val="21"/>
          <w:szCs w:val="21"/>
        </w:rPr>
        <w:t>[a,2a+1])</w:t>
      </w:r>
      <w:r w:rsidRPr="00443B22">
        <w:rPr>
          <w:rFonts w:ascii="Times New Roman" w:eastAsia="宋体" w:hAnsi="宋体" w:cs="Times New Roman"/>
          <w:sz w:val="21"/>
          <w:szCs w:val="21"/>
        </w:rPr>
        <w:t>是偶函数，则</w:t>
      </w:r>
      <w:r w:rsidRPr="00443B22">
        <w:rPr>
          <w:rFonts w:ascii="Times New Roman" w:eastAsia="宋体" w:hAnsi="Times New Roman" w:cs="Times New Roman"/>
          <w:sz w:val="21"/>
          <w:szCs w:val="21"/>
        </w:rPr>
        <w:t>f(1)</w:t>
      </w:r>
      <w:r w:rsidRPr="00443B22">
        <w:rPr>
          <w:rFonts w:ascii="Times New Roman" w:eastAsia="宋体" w:hAnsi="宋体" w:cs="Times New Roman"/>
          <w:sz w:val="21"/>
          <w:szCs w:val="21"/>
        </w:rPr>
        <w:t>的值为</w:t>
      </w:r>
      <w:r w:rsidRPr="007D06B0" w:rsidR="007D06B0">
        <w:rPr>
          <w:rFonts w:ascii="Times New Roman" w:eastAsia="宋体" w:hAnsi="宋体" w:cs="Times New Roman" w:hint="eastAsia"/>
          <w:sz w:val="21"/>
          <w:szCs w:val="21"/>
          <w:u w:val="single"/>
          <w:lang w:eastAsia="zh-CN"/>
        </w:rPr>
        <w:tab/>
        <w:t>.</w:t>
      </w:r>
    </w:p>
    <w:p w:rsidR="00D37CF3" w:rsidRPr="00443B22" w:rsidP="00443B22">
      <w:pPr>
        <w:pStyle w:val="BodyText"/>
        <w:spacing w:after="0" w:line="240" w:lineRule="auto"/>
        <w:textAlignment w:val="center"/>
        <w:rPr>
          <w:rFonts w:ascii="Times New Roman" w:eastAsia="宋体" w:hAnsi="Times New Roman" w:cs="Times New Roman"/>
          <w:sz w:val="21"/>
          <w:szCs w:val="21"/>
          <w:lang w:eastAsia="zh-CN"/>
        </w:rPr>
      </w:pPr>
      <w:r w:rsidRPr="00443B22">
        <w:rPr>
          <w:rFonts w:ascii="Times New Roman" w:eastAsia="宋体" w:hAnsi="Times New Roman" w:cs="Times New Roman"/>
          <w:sz w:val="21"/>
          <w:szCs w:val="21"/>
        </w:rPr>
        <w:t>14.</w:t>
      </w:r>
      <w:r w:rsidRPr="00443B22">
        <w:rPr>
          <w:rFonts w:ascii="Times New Roman" w:eastAsia="宋体" w:hAnsi="宋体" w:cs="Times New Roman"/>
          <w:sz w:val="21"/>
          <w:szCs w:val="21"/>
        </w:rPr>
        <w:t>已知抛物线</w:t>
      </w:r>
      <w:r w:rsidRPr="00443B22">
        <w:rPr>
          <w:rFonts w:ascii="Times New Roman" w:eastAsia="宋体" w:hAnsi="Times New Roman" w:cs="Times New Roman"/>
          <w:sz w:val="21"/>
          <w:szCs w:val="21"/>
        </w:rPr>
        <w:t>y=x2+2x-3</w:t>
      </w:r>
      <w:r w:rsidRPr="00443B22">
        <w:rPr>
          <w:rFonts w:ascii="Times New Roman" w:eastAsia="宋体" w:hAnsi="宋体" w:cs="Times New Roman"/>
          <w:sz w:val="21"/>
          <w:szCs w:val="21"/>
        </w:rPr>
        <w:t>与坐标轴交于</w:t>
      </w:r>
      <w:r w:rsidRPr="00443B22">
        <w:rPr>
          <w:rFonts w:ascii="Times New Roman" w:eastAsia="宋体" w:hAnsi="Times New Roman" w:cs="Times New Roman"/>
          <w:sz w:val="21"/>
          <w:szCs w:val="21"/>
        </w:rPr>
        <w:t>A,B,C</w:t>
      </w:r>
      <w:r w:rsidRPr="00443B22">
        <w:rPr>
          <w:rFonts w:ascii="Times New Roman" w:eastAsia="宋体" w:hAnsi="宋体" w:cs="Times New Roman"/>
          <w:sz w:val="21"/>
          <w:szCs w:val="21"/>
        </w:rPr>
        <w:t>三点，则</w:t>
      </w:r>
      <w:r w:rsidRPr="00443B22">
        <w:rPr>
          <w:rFonts w:ascii="Times New Roman" w:eastAsia="宋体" w:hAnsi="Times New Roman" w:cs="Times New Roman"/>
          <w:sz w:val="21"/>
          <w:szCs w:val="21"/>
        </w:rPr>
        <w:t>ΔABC</w:t>
      </w:r>
      <w:r w:rsidRPr="00443B22">
        <w:rPr>
          <w:rFonts w:ascii="Times New Roman" w:eastAsia="宋体" w:hAnsi="宋体" w:cs="Times New Roman"/>
          <w:sz w:val="21"/>
          <w:szCs w:val="21"/>
        </w:rPr>
        <w:t>外接圆的标准</w:t>
      </w:r>
      <w:r w:rsidRPr="00443B22">
        <w:rPr>
          <w:rFonts w:ascii="Times New Roman" w:eastAsia="宋体" w:hAnsi="宋体" w:cs="Times New Roman"/>
          <w:sz w:val="21"/>
          <w:szCs w:val="21"/>
          <w:lang w:eastAsia="zh-CN"/>
        </w:rPr>
        <w:t>方程为</w:t>
      </w:r>
      <w:r w:rsidRPr="007D06B0" w:rsidR="007D06B0">
        <w:rPr>
          <w:rFonts w:ascii="Times New Roman" w:eastAsia="宋体" w:hAnsi="宋体" w:cs="Times New Roman" w:hint="eastAsia"/>
          <w:sz w:val="21"/>
          <w:szCs w:val="21"/>
          <w:u w:val="single"/>
          <w:lang w:eastAsia="zh-CN"/>
        </w:rPr>
        <w:tab/>
      </w:r>
      <w:r w:rsidR="007D06B0">
        <w:rPr>
          <w:rFonts w:ascii="Times New Roman" w:eastAsia="宋体" w:hAnsi="宋体" w:cs="Times New Roman" w:hint="eastAsia"/>
          <w:sz w:val="21"/>
          <w:szCs w:val="21"/>
          <w:u w:val="single"/>
          <w:lang w:eastAsia="zh-CN"/>
        </w:rPr>
        <w:t xml:space="preserve">            </w:t>
      </w:r>
      <w:r w:rsidRPr="007D06B0" w:rsidR="007D06B0">
        <w:rPr>
          <w:rFonts w:ascii="Times New Roman" w:eastAsia="宋体" w:hAnsi="宋体" w:cs="Times New Roman" w:hint="eastAsia"/>
          <w:sz w:val="21"/>
          <w:szCs w:val="21"/>
          <w:u w:val="single"/>
          <w:lang w:eastAsia="zh-CN"/>
        </w:rPr>
        <w:t>.</w:t>
      </w:r>
    </w:p>
    <w:p w:rsidR="00D37CF3" w:rsidRPr="00443B22" w:rsidP="00443B22">
      <w:pPr>
        <w:pStyle w:val="BodyText"/>
        <w:spacing w:after="0" w:line="240" w:lineRule="auto"/>
        <w:textAlignment w:val="center"/>
        <w:rPr>
          <w:rFonts w:ascii="Times New Roman" w:eastAsia="宋体" w:hAnsi="Times New Roman" w:cs="Times New Roman"/>
          <w:sz w:val="21"/>
          <w:szCs w:val="21"/>
          <w:lang w:eastAsia="zh-CN"/>
        </w:rPr>
      </w:pPr>
      <w:r w:rsidRPr="00443B22">
        <w:rPr>
          <w:rFonts w:ascii="Times New Roman" w:eastAsia="宋体" w:hAnsi="Times New Roman" w:cs="Times New Roman"/>
          <w:sz w:val="21"/>
          <w:szCs w:val="21"/>
          <w:lang w:eastAsia="zh-CN"/>
        </w:rPr>
        <w:t>15.</w:t>
      </w:r>
      <w:r w:rsidRPr="00443B22">
        <w:rPr>
          <w:rFonts w:ascii="Times New Roman" w:eastAsia="宋体" w:hAnsi="宋体" w:cs="Times New Roman"/>
          <w:sz w:val="21"/>
          <w:szCs w:val="21"/>
          <w:lang w:eastAsia="zh-CN"/>
        </w:rPr>
        <w:t>高三（</w:t>
      </w:r>
      <w:r w:rsidRPr="00443B22">
        <w:rPr>
          <w:rFonts w:ascii="Times New Roman" w:eastAsia="宋体" w:hAnsi="Times New Roman" w:cs="Times New Roman"/>
          <w:sz w:val="21"/>
          <w:szCs w:val="21"/>
          <w:lang w:eastAsia="zh-CN"/>
        </w:rPr>
        <w:t>1)</w:t>
      </w:r>
      <w:r w:rsidRPr="00443B22">
        <w:rPr>
          <w:rFonts w:ascii="Times New Roman" w:eastAsia="宋体" w:hAnsi="宋体" w:cs="Times New Roman"/>
          <w:sz w:val="21"/>
          <w:szCs w:val="21"/>
          <w:lang w:eastAsia="zh-CN"/>
        </w:rPr>
        <w:t>班某天安排语文、数学、外语、物理、化学、生物各一节课．若要求</w:t>
      </w:r>
      <w:r w:rsidRPr="00443B22">
        <w:rPr>
          <w:rFonts w:ascii="Times New Roman" w:eastAsia="宋体" w:hAnsi="宋体" w:cs="Times New Roman"/>
          <w:sz w:val="21"/>
          <w:szCs w:val="21"/>
          <w:lang w:eastAsia="zh-CN"/>
        </w:rPr>
        <w:t>语文课比外语课先上，数学课与物理课不相邻，则编排方案共有</w:t>
      </w:r>
      <w:r w:rsidR="007D06B0">
        <w:rPr>
          <w:rFonts w:ascii="Times New Roman" w:eastAsia="宋体" w:hAnsi="宋体" w:cs="Times New Roman" w:hint="eastAsia"/>
          <w:sz w:val="21"/>
          <w:szCs w:val="21"/>
          <w:u w:val="single"/>
          <w:lang w:eastAsia="zh-CN"/>
        </w:rPr>
        <w:t xml:space="preserve">            </w:t>
      </w:r>
      <w:r w:rsidRPr="00443B22">
        <w:rPr>
          <w:rFonts w:ascii="Times New Roman" w:eastAsia="宋体" w:hAnsi="宋体" w:cs="Times New Roman"/>
          <w:sz w:val="21"/>
          <w:szCs w:val="21"/>
          <w:lang w:eastAsia="zh-CN"/>
        </w:rPr>
        <w:t>种。</w:t>
      </w:r>
    </w:p>
    <w:p w:rsidR="00D37CF3" w:rsidRPr="00443B22" w:rsidP="00443B22">
      <w:pPr>
        <w:pStyle w:val="BodyText"/>
        <w:spacing w:after="0" w:line="240" w:lineRule="auto"/>
        <w:textAlignment w:val="center"/>
        <w:rPr>
          <w:rFonts w:ascii="Times New Roman" w:eastAsia="宋体" w:hAnsi="Times New Roman" w:cs="Times New Roman"/>
          <w:sz w:val="21"/>
          <w:szCs w:val="21"/>
          <w:lang w:eastAsia="zh-CN"/>
        </w:rPr>
      </w:pPr>
      <w:r w:rsidRPr="00443B22">
        <w:rPr>
          <w:rFonts w:ascii="Times New Roman" w:eastAsia="宋体" w:hAnsi="Times New Roman" w:cs="Times New Roman"/>
          <w:sz w:val="21"/>
          <w:szCs w:val="21"/>
          <w:lang w:eastAsia="zh-CN"/>
        </w:rPr>
        <w:t>16.</w:t>
      </w:r>
      <w:r w:rsidRPr="00443B22">
        <w:rPr>
          <w:rFonts w:ascii="Times New Roman" w:eastAsia="宋体" w:hAnsi="宋体" w:cs="Times New Roman"/>
          <w:sz w:val="21"/>
          <w:szCs w:val="21"/>
          <w:lang w:eastAsia="zh-CN"/>
        </w:rPr>
        <w:t>现有四个半径都为</w:t>
      </w:r>
      <w:r w:rsidRPr="00443B22">
        <w:rPr>
          <w:rFonts w:ascii="Times New Roman" w:eastAsia="宋体" w:hAnsi="Times New Roman" w:cs="Times New Roman"/>
          <w:sz w:val="21"/>
          <w:szCs w:val="21"/>
          <w:lang w:eastAsia="zh-CN"/>
        </w:rPr>
        <w:t>2</w:t>
      </w:r>
      <w:r w:rsidRPr="00443B22">
        <w:rPr>
          <w:rFonts w:ascii="Times New Roman" w:eastAsia="宋体" w:hAnsi="宋体" w:cs="Times New Roman"/>
          <w:sz w:val="21"/>
          <w:szCs w:val="21"/>
          <w:lang w:eastAsia="zh-CN"/>
        </w:rPr>
        <w:t>的小球，若把这四个小球完全装入一个球形容器内，则该球</w:t>
      </w:r>
      <w:r w:rsidRPr="00443B22">
        <w:rPr>
          <w:rFonts w:ascii="Times New Roman" w:eastAsia="宋体" w:hAnsi="宋体" w:cs="Times New Roman"/>
          <w:sz w:val="21"/>
          <w:szCs w:val="21"/>
          <w:lang w:eastAsia="zh-CN"/>
        </w:rPr>
        <w:t>形容器半径的最小值为</w:t>
      </w:r>
      <w:r w:rsidR="007D06B0">
        <w:rPr>
          <w:rFonts w:ascii="Times New Roman" w:eastAsia="宋体" w:hAnsi="宋体" w:cs="Times New Roman" w:hint="eastAsia"/>
          <w:sz w:val="21"/>
          <w:szCs w:val="21"/>
          <w:u w:val="single"/>
          <w:lang w:eastAsia="zh-CN"/>
        </w:rPr>
        <w:t xml:space="preserve">            </w:t>
      </w:r>
      <w:r w:rsidRPr="007D06B0" w:rsidR="007D06B0">
        <w:rPr>
          <w:rFonts w:ascii="Times New Roman" w:eastAsia="宋体" w:hAnsi="宋体" w:cs="Times New Roman" w:hint="eastAsia"/>
          <w:sz w:val="21"/>
          <w:szCs w:val="21"/>
          <w:u w:val="single"/>
          <w:lang w:eastAsia="zh-CN"/>
        </w:rPr>
        <w:t>.</w:t>
      </w:r>
    </w:p>
    <w:p w:rsidR="00D37CF3" w:rsidRPr="007D06B0" w:rsidP="00443B22">
      <w:pPr>
        <w:pStyle w:val="BodyText"/>
        <w:spacing w:after="0" w:line="240" w:lineRule="auto"/>
        <w:textAlignment w:val="center"/>
        <w:rPr>
          <w:rFonts w:ascii="Times New Roman" w:eastAsia="宋体" w:hAnsi="Times New Roman" w:cs="Times New Roman"/>
          <w:b/>
          <w:sz w:val="21"/>
          <w:szCs w:val="21"/>
          <w:lang w:eastAsia="zh-CN"/>
        </w:rPr>
      </w:pPr>
      <w:r w:rsidRPr="007D06B0">
        <w:rPr>
          <w:rFonts w:ascii="Times New Roman" w:eastAsia="宋体" w:hAnsi="宋体" w:cs="Times New Roman"/>
          <w:b/>
          <w:sz w:val="21"/>
          <w:szCs w:val="21"/>
          <w:lang w:eastAsia="zh-CN"/>
        </w:rPr>
        <w:t>四、解答题（本大题共</w:t>
      </w:r>
      <w:r w:rsidRPr="007D06B0">
        <w:rPr>
          <w:rFonts w:ascii="Times New Roman" w:eastAsia="宋体" w:hAnsi="Times New Roman" w:cs="Times New Roman"/>
          <w:b/>
          <w:sz w:val="21"/>
          <w:szCs w:val="21"/>
          <w:lang w:eastAsia="zh-CN"/>
        </w:rPr>
        <w:t>6</w:t>
      </w:r>
      <w:r w:rsidRPr="007D06B0">
        <w:rPr>
          <w:rFonts w:ascii="Times New Roman" w:eastAsia="宋体" w:hAnsi="宋体" w:cs="Times New Roman"/>
          <w:b/>
          <w:sz w:val="21"/>
          <w:szCs w:val="21"/>
          <w:lang w:eastAsia="zh-CN"/>
        </w:rPr>
        <w:t>个小题，共</w:t>
      </w:r>
      <w:r w:rsidRPr="007D06B0">
        <w:rPr>
          <w:rFonts w:ascii="Times New Roman" w:eastAsia="宋体" w:hAnsi="Times New Roman" w:cs="Times New Roman"/>
          <w:b/>
          <w:sz w:val="21"/>
          <w:szCs w:val="21"/>
          <w:lang w:eastAsia="zh-CN"/>
        </w:rPr>
        <w:t>70</w:t>
      </w:r>
      <w:r w:rsidRPr="007D06B0">
        <w:rPr>
          <w:rFonts w:ascii="Times New Roman" w:eastAsia="宋体" w:hAnsi="宋体" w:cs="Times New Roman"/>
          <w:b/>
          <w:sz w:val="21"/>
          <w:szCs w:val="21"/>
          <w:lang w:eastAsia="zh-CN"/>
        </w:rPr>
        <w:t>分，解答应写出文字说明，证明过程或演算步骤）</w:t>
      </w:r>
    </w:p>
    <w:p w:rsidR="00D37CF3" w:rsidRPr="00443B22" w:rsidP="00443B22">
      <w:pPr>
        <w:pStyle w:val="BodyText"/>
        <w:spacing w:after="0" w:line="240" w:lineRule="auto"/>
        <w:textAlignment w:val="center"/>
        <w:rPr>
          <w:rFonts w:ascii="Times New Roman" w:eastAsia="宋体" w:hAnsi="Times New Roman" w:cs="Times New Roman"/>
          <w:sz w:val="21"/>
          <w:szCs w:val="21"/>
        </w:rPr>
      </w:pPr>
      <w:r w:rsidRPr="00443B22">
        <w:rPr>
          <w:rFonts w:ascii="Times New Roman" w:eastAsia="宋体" w:hAnsi="Times New Roman" w:cs="Times New Roman"/>
          <w:sz w:val="21"/>
          <w:szCs w:val="21"/>
        </w:rPr>
        <w:t>17.(10</w:t>
      </w:r>
      <w:r w:rsidRPr="00443B22">
        <w:rPr>
          <w:rFonts w:ascii="Times New Roman" w:eastAsia="宋体" w:hAnsi="宋体" w:cs="Times New Roman"/>
          <w:sz w:val="21"/>
          <w:szCs w:val="21"/>
        </w:rPr>
        <w:t>分）已知数列</w:t>
      </w:r>
      <w:r w:rsidRPr="00443B22" w:rsidR="007D06B0">
        <w:rPr>
          <w:rFonts w:ascii="Times New Roman" w:eastAsia="宋体" w:hAnsi="宋体" w:cs="Times New Roman"/>
          <w:sz w:val="21"/>
          <w:szCs w:val="21"/>
        </w:rPr>
        <w:t>｛</w:t>
      </w:r>
      <w:r w:rsidRPr="00443B22" w:rsidR="007D06B0">
        <w:rPr>
          <w:rFonts w:ascii="Times New Roman" w:eastAsia="宋体" w:hAnsi="Times New Roman" w:cs="Times New Roman"/>
          <w:sz w:val="21"/>
          <w:szCs w:val="21"/>
        </w:rPr>
        <w:t>a</w:t>
      </w:r>
      <w:r w:rsidRPr="007D06B0" w:rsidR="007D06B0">
        <w:rPr>
          <w:rFonts w:ascii="Times New Roman" w:eastAsia="宋体" w:hAnsi="Times New Roman" w:cs="Times New Roman"/>
          <w:sz w:val="21"/>
          <w:szCs w:val="21"/>
          <w:vertAlign w:val="subscript"/>
        </w:rPr>
        <w:t>n</w:t>
      </w:r>
      <w:r w:rsidRPr="00443B22" w:rsidR="007D06B0">
        <w:rPr>
          <w:rFonts w:ascii="Times New Roman" w:eastAsia="宋体" w:hAnsi="Times New Roman" w:cs="Times New Roman"/>
          <w:sz w:val="21"/>
          <w:szCs w:val="21"/>
        </w:rPr>
        <w:t>}</w:t>
      </w:r>
      <w:r w:rsidRPr="00443B22">
        <w:rPr>
          <w:rFonts w:ascii="Times New Roman" w:eastAsia="宋体" w:hAnsi="Times New Roman" w:cs="Times New Roman"/>
          <w:sz w:val="21"/>
          <w:szCs w:val="21"/>
        </w:rPr>
        <w:t>,a</w:t>
      </w:r>
      <w:r w:rsidRPr="007D06B0">
        <w:rPr>
          <w:rFonts w:ascii="Times New Roman" w:eastAsia="宋体" w:hAnsi="Times New Roman" w:cs="Times New Roman"/>
          <w:sz w:val="21"/>
          <w:szCs w:val="21"/>
          <w:vertAlign w:val="subscript"/>
        </w:rPr>
        <w:t>1</w:t>
      </w:r>
      <w:r w:rsidRPr="00443B22">
        <w:rPr>
          <w:rFonts w:ascii="Times New Roman" w:eastAsia="宋体" w:hAnsi="Times New Roman" w:cs="Times New Roman"/>
          <w:sz w:val="21"/>
          <w:szCs w:val="21"/>
        </w:rPr>
        <w:t>=</w:t>
      </w:r>
      <w:r>
        <w:rPr>
          <w:rFonts w:hint="eastAsia"/>
        </w:rPr>
        <w:object>
          <v:shape id="_x0000_i1047" type="#_x0000_t75" style="width:12pt;height:31.5pt" o:oleicon="f" o:ole="">
            <v:imagedata r:id="rId48" o:title=""/>
          </v:shape>
          <o:OLEObject Type="Embed" ProgID="Equation.DSMT4" ShapeID="_x0000_i1047" DrawAspect="Content" ObjectID="_1697986439" r:id="rId49"/>
        </w:object>
      </w:r>
      <w:r w:rsidRPr="00443B22">
        <w:rPr>
          <w:rFonts w:ascii="Times New Roman" w:eastAsia="宋体" w:hAnsi="Times New Roman" w:cs="Times New Roman"/>
          <w:sz w:val="21"/>
          <w:szCs w:val="21"/>
        </w:rPr>
        <w:t>,</w:t>
      </w:r>
      <w:r w:rsidRPr="00443B22">
        <w:rPr>
          <w:rFonts w:ascii="Times New Roman" w:eastAsia="宋体" w:hAnsi="Times New Roman" w:cs="Times New Roman"/>
          <w:sz w:val="21"/>
          <w:szCs w:val="21"/>
        </w:rPr>
        <w:t>2a</w:t>
      </w:r>
      <w:r w:rsidRPr="007D06B0">
        <w:rPr>
          <w:rFonts w:ascii="Times New Roman" w:eastAsia="宋体" w:hAnsi="Times New Roman" w:cs="Times New Roman"/>
          <w:sz w:val="21"/>
          <w:szCs w:val="21"/>
          <w:vertAlign w:val="subscript"/>
        </w:rPr>
        <w:t>n+1</w:t>
      </w:r>
      <w:r w:rsidRPr="00443B22">
        <w:rPr>
          <w:rFonts w:ascii="Times New Roman" w:eastAsia="宋体" w:hAnsi="Times New Roman" w:cs="Times New Roman"/>
          <w:sz w:val="21"/>
          <w:szCs w:val="21"/>
        </w:rPr>
        <w:t>=a</w:t>
      </w:r>
      <w:r w:rsidRPr="007D06B0">
        <w:rPr>
          <w:rFonts w:ascii="Times New Roman" w:eastAsia="宋体" w:hAnsi="Times New Roman" w:cs="Times New Roman"/>
          <w:sz w:val="21"/>
          <w:szCs w:val="21"/>
          <w:vertAlign w:val="subscript"/>
        </w:rPr>
        <w:t>n</w:t>
      </w:r>
      <w:r w:rsidRPr="00443B22">
        <w:rPr>
          <w:rFonts w:ascii="Times New Roman" w:eastAsia="宋体" w:hAnsi="Times New Roman" w:cs="Times New Roman"/>
          <w:sz w:val="21"/>
          <w:szCs w:val="21"/>
        </w:rPr>
        <w:t>+1.</w:t>
      </w:r>
    </w:p>
    <w:p w:rsidR="00D37CF3" w:rsidRPr="00443B22" w:rsidP="00443B22">
      <w:pPr>
        <w:pStyle w:val="BodyText"/>
        <w:spacing w:after="0" w:line="240" w:lineRule="auto"/>
        <w:textAlignment w:val="center"/>
        <w:rPr>
          <w:rFonts w:ascii="Times New Roman" w:eastAsia="宋体" w:hAnsi="Times New Roman" w:cs="Times New Roman"/>
          <w:sz w:val="21"/>
          <w:szCs w:val="21"/>
        </w:rPr>
      </w:pPr>
      <w:r w:rsidRPr="00443B22">
        <w:rPr>
          <w:rFonts w:ascii="Times New Roman" w:eastAsia="宋体" w:hAnsi="宋体" w:cs="Times New Roman"/>
          <w:sz w:val="21"/>
          <w:szCs w:val="21"/>
        </w:rPr>
        <w:t>（</w:t>
      </w:r>
      <w:r w:rsidRPr="00443B22">
        <w:rPr>
          <w:rFonts w:ascii="Times New Roman" w:eastAsia="宋体" w:hAnsi="Times New Roman" w:cs="Times New Roman"/>
          <w:sz w:val="21"/>
          <w:szCs w:val="21"/>
        </w:rPr>
        <w:t>1)</w:t>
      </w:r>
      <w:r w:rsidRPr="00443B22">
        <w:rPr>
          <w:rFonts w:ascii="Times New Roman" w:eastAsia="宋体" w:hAnsi="宋体" w:cs="Times New Roman"/>
          <w:sz w:val="21"/>
          <w:szCs w:val="21"/>
        </w:rPr>
        <w:t>证明：｛</w:t>
      </w:r>
      <w:r w:rsidRPr="00443B22">
        <w:rPr>
          <w:rFonts w:ascii="Times New Roman" w:eastAsia="宋体" w:hAnsi="Times New Roman" w:cs="Times New Roman"/>
          <w:sz w:val="21"/>
          <w:szCs w:val="21"/>
        </w:rPr>
        <w:t>a</w:t>
      </w:r>
      <w:r w:rsidRPr="007D06B0">
        <w:rPr>
          <w:rFonts w:ascii="Times New Roman" w:eastAsia="宋体" w:hAnsi="Times New Roman" w:cs="Times New Roman"/>
          <w:sz w:val="21"/>
          <w:szCs w:val="21"/>
          <w:vertAlign w:val="subscript"/>
        </w:rPr>
        <w:t>n</w:t>
      </w:r>
      <w:r w:rsidRPr="00443B22">
        <w:rPr>
          <w:rFonts w:ascii="Times New Roman" w:eastAsia="宋体" w:hAnsi="Times New Roman" w:cs="Times New Roman"/>
          <w:sz w:val="21"/>
          <w:szCs w:val="21"/>
        </w:rPr>
        <w:t>-1}</w:t>
      </w:r>
      <w:r w:rsidRPr="00443B22">
        <w:rPr>
          <w:rFonts w:ascii="Times New Roman" w:eastAsia="宋体" w:hAnsi="宋体" w:cs="Times New Roman"/>
          <w:sz w:val="21"/>
          <w:szCs w:val="21"/>
        </w:rPr>
        <w:t>是等比数列；</w:t>
      </w:r>
    </w:p>
    <w:p w:rsidR="00D37CF3" w:rsidRPr="00443B22" w:rsidP="00443B22">
      <w:pPr>
        <w:pStyle w:val="BodyText"/>
        <w:spacing w:after="0" w:line="240" w:lineRule="auto"/>
        <w:textAlignment w:val="center"/>
        <w:rPr>
          <w:rFonts w:ascii="Times New Roman" w:eastAsia="宋体" w:hAnsi="Times New Roman" w:cs="Times New Roman"/>
          <w:sz w:val="21"/>
          <w:szCs w:val="21"/>
        </w:rPr>
      </w:pPr>
      <w:r w:rsidRPr="00443B22">
        <w:rPr>
          <w:rFonts w:ascii="Times New Roman" w:eastAsia="宋体" w:hAnsi="宋体" w:cs="Times New Roman"/>
          <w:sz w:val="21"/>
          <w:szCs w:val="21"/>
        </w:rPr>
        <w:t>（</w:t>
      </w:r>
      <w:r w:rsidRPr="00443B22">
        <w:rPr>
          <w:rFonts w:ascii="Times New Roman" w:eastAsia="宋体" w:hAnsi="Times New Roman" w:cs="Times New Roman"/>
          <w:sz w:val="21"/>
          <w:szCs w:val="21"/>
        </w:rPr>
        <w:t>2)</w:t>
      </w:r>
      <w:r w:rsidRPr="00443B22">
        <w:rPr>
          <w:rFonts w:ascii="Times New Roman" w:eastAsia="宋体" w:hAnsi="宋体" w:cs="Times New Roman"/>
          <w:sz w:val="21"/>
          <w:szCs w:val="21"/>
        </w:rPr>
        <w:t>求数列｛</w:t>
      </w:r>
      <w:r w:rsidRPr="00443B22">
        <w:rPr>
          <w:rFonts w:ascii="Times New Roman" w:eastAsia="宋体" w:hAnsi="Times New Roman" w:cs="Times New Roman"/>
          <w:sz w:val="21"/>
          <w:szCs w:val="21"/>
        </w:rPr>
        <w:t>a</w:t>
      </w:r>
      <w:r w:rsidRPr="007D06B0">
        <w:rPr>
          <w:rFonts w:ascii="Times New Roman" w:eastAsia="宋体" w:hAnsi="Times New Roman" w:cs="Times New Roman"/>
          <w:sz w:val="21"/>
          <w:szCs w:val="21"/>
          <w:vertAlign w:val="subscript"/>
        </w:rPr>
        <w:t>n</w:t>
      </w:r>
      <w:r w:rsidRPr="00443B22">
        <w:rPr>
          <w:rFonts w:ascii="Times New Roman" w:eastAsia="宋体" w:hAnsi="Times New Roman" w:cs="Times New Roman"/>
          <w:sz w:val="21"/>
          <w:szCs w:val="21"/>
        </w:rPr>
        <w:t>}</w:t>
      </w:r>
      <w:r w:rsidRPr="00443B22">
        <w:rPr>
          <w:rFonts w:ascii="Times New Roman" w:eastAsia="宋体" w:hAnsi="宋体" w:cs="Times New Roman"/>
          <w:sz w:val="21"/>
          <w:szCs w:val="21"/>
        </w:rPr>
        <w:t>的前</w:t>
      </w:r>
      <w:r w:rsidRPr="00443B22">
        <w:rPr>
          <w:rFonts w:ascii="Times New Roman" w:eastAsia="宋体" w:hAnsi="Times New Roman" w:cs="Times New Roman"/>
          <w:sz w:val="21"/>
          <w:szCs w:val="21"/>
        </w:rPr>
        <w:t>n</w:t>
      </w:r>
      <w:r w:rsidRPr="00443B22">
        <w:rPr>
          <w:rFonts w:ascii="Times New Roman" w:eastAsia="宋体" w:hAnsi="宋体" w:cs="Times New Roman"/>
          <w:sz w:val="21"/>
          <w:szCs w:val="21"/>
        </w:rPr>
        <w:t>项和</w:t>
      </w:r>
      <w:r w:rsidRPr="00443B22">
        <w:rPr>
          <w:rFonts w:ascii="Times New Roman" w:eastAsia="宋体" w:hAnsi="Times New Roman" w:cs="Times New Roman"/>
          <w:sz w:val="21"/>
          <w:szCs w:val="21"/>
        </w:rPr>
        <w:t>S</w:t>
      </w:r>
      <w:r w:rsidRPr="007D06B0">
        <w:rPr>
          <w:rFonts w:ascii="Times New Roman" w:eastAsia="宋体" w:hAnsi="Times New Roman" w:cs="Times New Roman"/>
          <w:sz w:val="21"/>
          <w:szCs w:val="21"/>
          <w:vertAlign w:val="subscript"/>
        </w:rPr>
        <w:t>n</w:t>
      </w:r>
      <w:r w:rsidRPr="00443B22">
        <w:rPr>
          <w:rFonts w:ascii="Times New Roman" w:eastAsia="宋体" w:hAnsi="Times New Roman" w:cs="Times New Roman"/>
          <w:sz w:val="21"/>
          <w:szCs w:val="21"/>
        </w:rPr>
        <w:t>.</w:t>
      </w:r>
    </w:p>
    <w:p w:rsidR="007D06B0" w:rsidP="00443B22">
      <w:pPr>
        <w:pStyle w:val="BodyText"/>
        <w:spacing w:after="0" w:line="240" w:lineRule="auto"/>
        <w:textAlignment w:val="center"/>
        <w:rPr>
          <w:rFonts w:ascii="Times New Roman" w:eastAsia="宋体" w:hAnsi="Times New Roman" w:cs="Times New Roman" w:hint="eastAsia"/>
          <w:sz w:val="21"/>
          <w:szCs w:val="21"/>
          <w:lang w:eastAsia="zh-CN"/>
        </w:rPr>
      </w:pPr>
    </w:p>
    <w:p w:rsidR="007D06B0" w:rsidP="00443B22">
      <w:pPr>
        <w:pStyle w:val="BodyText"/>
        <w:spacing w:after="0" w:line="240" w:lineRule="auto"/>
        <w:textAlignment w:val="center"/>
        <w:rPr>
          <w:rFonts w:ascii="Times New Roman" w:eastAsia="宋体" w:hAnsi="Times New Roman" w:cs="Times New Roman" w:hint="eastAsia"/>
          <w:sz w:val="21"/>
          <w:szCs w:val="21"/>
          <w:lang w:eastAsia="zh-CN"/>
        </w:rPr>
      </w:pPr>
    </w:p>
    <w:p w:rsidR="00D37CF3" w:rsidRPr="00443B22" w:rsidP="00443B22">
      <w:pPr>
        <w:pStyle w:val="BodyText"/>
        <w:spacing w:after="0" w:line="240" w:lineRule="auto"/>
        <w:textAlignment w:val="center"/>
        <w:rPr>
          <w:rFonts w:ascii="Times New Roman" w:eastAsia="宋体" w:hAnsi="Times New Roman" w:cs="Times New Roman"/>
          <w:sz w:val="21"/>
          <w:szCs w:val="21"/>
        </w:rPr>
      </w:pPr>
      <w:r w:rsidRPr="00443B22">
        <w:rPr>
          <w:rFonts w:ascii="Times New Roman" w:eastAsia="宋体" w:hAnsi="Times New Roman" w:cs="Times New Roman"/>
          <w:sz w:val="21"/>
          <w:szCs w:val="21"/>
        </w:rPr>
        <w:t>18.(12</w:t>
      </w:r>
      <w:r w:rsidRPr="00443B22">
        <w:rPr>
          <w:rFonts w:ascii="Times New Roman" w:eastAsia="宋体" w:hAnsi="宋体" w:cs="Times New Roman"/>
          <w:sz w:val="21"/>
          <w:szCs w:val="21"/>
        </w:rPr>
        <w:t>分）在</w:t>
      </w:r>
      <w:r w:rsidRPr="00443B22">
        <w:rPr>
          <w:rFonts w:ascii="Times New Roman" w:eastAsia="宋体" w:hAnsi="Times New Roman" w:cs="Times New Roman"/>
          <w:sz w:val="21"/>
          <w:szCs w:val="21"/>
        </w:rPr>
        <w:t>ΔABC</w:t>
      </w:r>
      <w:r w:rsidRPr="00443B22">
        <w:rPr>
          <w:rFonts w:ascii="Times New Roman" w:eastAsia="宋体" w:hAnsi="宋体" w:cs="Times New Roman"/>
          <w:sz w:val="21"/>
          <w:szCs w:val="21"/>
        </w:rPr>
        <w:t>中，</w:t>
      </w:r>
      <w:r w:rsidRPr="00443B22">
        <w:rPr>
          <w:rFonts w:ascii="Times New Roman" w:eastAsia="宋体" w:hAnsi="Times New Roman" w:cs="Times New Roman"/>
          <w:sz w:val="21"/>
          <w:szCs w:val="21"/>
        </w:rPr>
        <w:t>D</w:t>
      </w:r>
      <w:r w:rsidRPr="00443B22">
        <w:rPr>
          <w:rFonts w:ascii="Times New Roman" w:eastAsia="宋体" w:hAnsi="宋体" w:cs="Times New Roman"/>
          <w:sz w:val="21"/>
          <w:szCs w:val="21"/>
        </w:rPr>
        <w:t>是边</w:t>
      </w:r>
      <w:r w:rsidRPr="00443B22">
        <w:rPr>
          <w:rFonts w:ascii="Times New Roman" w:eastAsia="宋体" w:hAnsi="Times New Roman" w:cs="Times New Roman"/>
          <w:sz w:val="21"/>
          <w:szCs w:val="21"/>
        </w:rPr>
        <w:t>BC</w:t>
      </w:r>
      <w:r w:rsidRPr="00443B22">
        <w:rPr>
          <w:rFonts w:ascii="Times New Roman" w:eastAsia="宋体" w:hAnsi="宋体" w:cs="Times New Roman"/>
          <w:sz w:val="21"/>
          <w:szCs w:val="21"/>
        </w:rPr>
        <w:t>上一点，且</w:t>
      </w:r>
      <w:r w:rsidRPr="00443B22">
        <w:rPr>
          <w:rFonts w:ascii="Times New Roman" w:eastAsia="宋体" w:hAnsi="Times New Roman" w:cs="Times New Roman"/>
          <w:sz w:val="21"/>
          <w:szCs w:val="21"/>
        </w:rPr>
        <w:t>BD=1,CD=3,</w:t>
      </w:r>
      <w:r w:rsidRPr="007D06B0" w:rsidR="007D06B0">
        <w:rPr>
          <w:rFonts w:hint="eastAsia"/>
        </w:rPr>
        <w:t xml:space="preserve"> </w:t>
      </w:r>
      <w:r w:rsidRPr="007D06B0" w:rsidR="007D06B0">
        <w:rPr>
          <w:rFonts w:ascii="Times New Roman" w:eastAsia="宋体" w:hAnsi="Times New Roman" w:cs="Times New Roman" w:hint="eastAsia"/>
          <w:sz w:val="21"/>
          <w:szCs w:val="21"/>
        </w:rPr>
        <w:t>∠</w:t>
      </w:r>
      <w:r w:rsidRPr="00443B22">
        <w:rPr>
          <w:rFonts w:ascii="Times New Roman" w:eastAsia="宋体" w:hAnsi="Times New Roman" w:cs="Times New Roman"/>
          <w:sz w:val="21"/>
          <w:szCs w:val="21"/>
        </w:rPr>
        <w:t>BAD=30°,</w:t>
      </w:r>
      <w:r w:rsidRPr="007D06B0" w:rsidR="007D06B0">
        <w:rPr>
          <w:rFonts w:hint="eastAsia"/>
        </w:rPr>
        <w:t xml:space="preserve"> </w:t>
      </w:r>
      <w:r w:rsidRPr="007D06B0" w:rsidR="007D06B0">
        <w:rPr>
          <w:rFonts w:ascii="Times New Roman" w:eastAsia="宋体" w:hAnsi="Times New Roman" w:cs="Times New Roman" w:hint="eastAsia"/>
          <w:sz w:val="21"/>
          <w:szCs w:val="21"/>
        </w:rPr>
        <w:t>∠</w:t>
      </w:r>
      <w:r w:rsidRPr="00443B22">
        <w:rPr>
          <w:rFonts w:ascii="Times New Roman" w:eastAsia="宋体" w:hAnsi="Times New Roman" w:cs="Times New Roman"/>
          <w:sz w:val="21"/>
          <w:szCs w:val="21"/>
        </w:rPr>
        <w:t>CAD=90°.</w:t>
      </w:r>
    </w:p>
    <w:p w:rsidR="00D37CF3" w:rsidRPr="00443B22" w:rsidP="00443B22">
      <w:pPr>
        <w:pStyle w:val="BodyText"/>
        <w:spacing w:after="0" w:line="240" w:lineRule="auto"/>
        <w:textAlignment w:val="center"/>
        <w:rPr>
          <w:rFonts w:ascii="Times New Roman" w:eastAsia="宋体" w:hAnsi="Times New Roman" w:cs="Times New Roman"/>
          <w:sz w:val="21"/>
          <w:szCs w:val="21"/>
          <w:lang w:eastAsia="zh-CN"/>
        </w:rPr>
      </w:pPr>
      <w:r w:rsidRPr="00443B22">
        <w:rPr>
          <w:rFonts w:ascii="Times New Roman" w:eastAsia="宋体" w:hAnsi="宋体" w:cs="Times New Roman"/>
          <w:sz w:val="21"/>
          <w:szCs w:val="21"/>
        </w:rPr>
        <w:t>（</w:t>
      </w:r>
      <w:r w:rsidRPr="00443B22">
        <w:rPr>
          <w:rFonts w:ascii="Times New Roman" w:eastAsia="宋体" w:hAnsi="Times New Roman" w:cs="Times New Roman"/>
          <w:sz w:val="21"/>
          <w:szCs w:val="21"/>
        </w:rPr>
        <w:t>1)</w:t>
      </w:r>
      <w:r w:rsidRPr="00443B22">
        <w:rPr>
          <w:rFonts w:ascii="Times New Roman" w:eastAsia="宋体" w:hAnsi="宋体" w:cs="Times New Roman"/>
          <w:sz w:val="21"/>
          <w:szCs w:val="21"/>
        </w:rPr>
        <w:t>证明：</w:t>
      </w:r>
      <w:r>
        <w:rPr>
          <w:rFonts w:hint="eastAsia"/>
        </w:rPr>
        <w:object>
          <v:shape id="_x0000_i1048" type="#_x0000_t75" style="width:45.75pt;height:31.5pt" o:oleicon="f" o:ole="">
            <v:imagedata r:id="rId50" o:title=""/>
          </v:shape>
          <o:OLEObject Type="Embed" ProgID="Equation.DSMT4" ShapeID="_x0000_i1048" DrawAspect="Content" ObjectID="_1697986440" r:id="rId51"/>
        </w:object>
      </w:r>
    </w:p>
    <w:p w:rsidR="00D37CF3" w:rsidRPr="00443B22" w:rsidP="00443B22">
      <w:pPr>
        <w:pStyle w:val="BodyText"/>
        <w:spacing w:after="0" w:line="240" w:lineRule="auto"/>
        <w:textAlignment w:val="center"/>
        <w:rPr>
          <w:rFonts w:ascii="Times New Roman" w:eastAsia="宋体" w:hAnsi="Times New Roman" w:cs="Times New Roman"/>
          <w:sz w:val="21"/>
          <w:szCs w:val="21"/>
          <w:lang w:eastAsia="zh-CN"/>
        </w:rPr>
      </w:pPr>
      <w:r w:rsidRPr="00443B22">
        <w:rPr>
          <w:rFonts w:ascii="Times New Roman" w:eastAsia="宋体" w:hAnsi="宋体" w:cs="Times New Roman"/>
          <w:sz w:val="21"/>
          <w:szCs w:val="21"/>
          <w:lang w:eastAsia="zh-CN"/>
        </w:rPr>
        <w:t>（</w:t>
      </w:r>
      <w:r w:rsidRPr="00443B22">
        <w:rPr>
          <w:rFonts w:ascii="Times New Roman" w:eastAsia="宋体" w:hAnsi="Times New Roman" w:cs="Times New Roman"/>
          <w:sz w:val="21"/>
          <w:szCs w:val="21"/>
          <w:lang w:eastAsia="zh-CN"/>
        </w:rPr>
        <w:t>2)</w:t>
      </w:r>
      <w:r w:rsidRPr="00443B22">
        <w:rPr>
          <w:rFonts w:ascii="Times New Roman" w:eastAsia="宋体" w:hAnsi="宋体" w:cs="Times New Roman"/>
          <w:sz w:val="21"/>
          <w:szCs w:val="21"/>
          <w:lang w:eastAsia="zh-CN"/>
        </w:rPr>
        <w:t>求</w:t>
      </w:r>
      <w:r w:rsidRPr="00443B22">
        <w:rPr>
          <w:rFonts w:ascii="Times New Roman" w:eastAsia="宋体" w:hAnsi="Times New Roman" w:cs="Times New Roman"/>
          <w:sz w:val="21"/>
          <w:szCs w:val="21"/>
        </w:rPr>
        <w:t>Δ</w:t>
      </w:r>
      <w:r w:rsidRPr="00443B22">
        <w:rPr>
          <w:rFonts w:ascii="Times New Roman" w:eastAsia="宋体" w:hAnsi="Times New Roman" w:cs="Times New Roman"/>
          <w:sz w:val="21"/>
          <w:szCs w:val="21"/>
          <w:lang w:eastAsia="zh-CN"/>
        </w:rPr>
        <w:t>ABC</w:t>
      </w:r>
      <w:r w:rsidRPr="00443B22">
        <w:rPr>
          <w:rFonts w:ascii="Times New Roman" w:eastAsia="宋体" w:hAnsi="宋体" w:cs="Times New Roman"/>
          <w:sz w:val="21"/>
          <w:szCs w:val="21"/>
          <w:lang w:eastAsia="zh-CN"/>
        </w:rPr>
        <w:t>的面积．</w:t>
      </w:r>
    </w:p>
    <w:p w:rsidR="007D06B0" w:rsidP="00443B22">
      <w:pPr>
        <w:pStyle w:val="BodyText"/>
        <w:spacing w:after="0" w:line="240" w:lineRule="auto"/>
        <w:textAlignment w:val="center"/>
        <w:rPr>
          <w:rFonts w:ascii="Times New Roman" w:eastAsia="宋体" w:hAnsi="Times New Roman" w:cs="Times New Roman" w:hint="eastAsia"/>
          <w:sz w:val="21"/>
          <w:szCs w:val="21"/>
          <w:lang w:eastAsia="zh-CN"/>
        </w:rPr>
      </w:pPr>
    </w:p>
    <w:p w:rsidR="007D06B0" w:rsidP="00443B22">
      <w:pPr>
        <w:pStyle w:val="BodyText"/>
        <w:spacing w:after="0" w:line="240" w:lineRule="auto"/>
        <w:textAlignment w:val="center"/>
        <w:rPr>
          <w:rFonts w:ascii="Times New Roman" w:eastAsia="宋体" w:hAnsi="Times New Roman" w:cs="Times New Roman" w:hint="eastAsia"/>
          <w:sz w:val="21"/>
          <w:szCs w:val="21"/>
          <w:lang w:eastAsia="zh-CN"/>
        </w:rPr>
      </w:pPr>
    </w:p>
    <w:p w:rsidR="00D37CF3" w:rsidRPr="00443B22" w:rsidP="00443B22">
      <w:pPr>
        <w:pStyle w:val="BodyText"/>
        <w:spacing w:after="0" w:line="240" w:lineRule="auto"/>
        <w:textAlignment w:val="center"/>
        <w:rPr>
          <w:rFonts w:ascii="Times New Roman" w:eastAsia="宋体" w:hAnsi="Times New Roman" w:cs="Times New Roman"/>
          <w:sz w:val="21"/>
          <w:szCs w:val="21"/>
          <w:lang w:eastAsia="zh-CN"/>
        </w:rPr>
      </w:pPr>
      <w:r w:rsidRPr="00443B22">
        <w:rPr>
          <w:rFonts w:ascii="Times New Roman" w:eastAsia="宋体" w:hAnsi="Times New Roman" w:cs="Times New Roman"/>
          <w:sz w:val="21"/>
          <w:szCs w:val="21"/>
          <w:lang w:eastAsia="zh-CN"/>
        </w:rPr>
        <w:t>19.(12</w:t>
      </w:r>
      <w:r w:rsidRPr="00443B22">
        <w:rPr>
          <w:rFonts w:ascii="Times New Roman" w:eastAsia="宋体" w:hAnsi="宋体" w:cs="Times New Roman"/>
          <w:sz w:val="21"/>
          <w:szCs w:val="21"/>
          <w:lang w:eastAsia="zh-CN"/>
        </w:rPr>
        <w:t>分）某商场举行有奖促销活动，顾客购买一定金额的商品后即可抽奖，每次</w:t>
      </w:r>
      <w:r w:rsidRPr="00443B22">
        <w:rPr>
          <w:rFonts w:ascii="Times New Roman" w:eastAsia="宋体" w:hAnsi="宋体" w:cs="Times New Roman"/>
          <w:sz w:val="21"/>
          <w:szCs w:val="21"/>
          <w:lang w:eastAsia="zh-CN"/>
        </w:rPr>
        <w:t>抽奖都是从装有</w:t>
      </w:r>
      <w:r w:rsidRPr="00443B22">
        <w:rPr>
          <w:rFonts w:ascii="Times New Roman" w:eastAsia="宋体" w:hAnsi="Times New Roman" w:cs="Times New Roman"/>
          <w:sz w:val="21"/>
          <w:szCs w:val="21"/>
          <w:lang w:eastAsia="zh-CN"/>
        </w:rPr>
        <w:t>4</w:t>
      </w:r>
      <w:r w:rsidRPr="00443B22">
        <w:rPr>
          <w:rFonts w:ascii="Times New Roman" w:eastAsia="宋体" w:hAnsi="宋体" w:cs="Times New Roman"/>
          <w:sz w:val="21"/>
          <w:szCs w:val="21"/>
          <w:lang w:eastAsia="zh-CN"/>
        </w:rPr>
        <w:t>个红球、</w:t>
      </w:r>
      <w:r w:rsidRPr="00443B22">
        <w:rPr>
          <w:rFonts w:ascii="Times New Roman" w:eastAsia="宋体" w:hAnsi="Times New Roman" w:cs="Times New Roman"/>
          <w:sz w:val="21"/>
          <w:szCs w:val="21"/>
          <w:lang w:eastAsia="zh-CN"/>
        </w:rPr>
        <w:t>6</w:t>
      </w:r>
      <w:r w:rsidRPr="00443B22">
        <w:rPr>
          <w:rFonts w:ascii="Times New Roman" w:eastAsia="宋体" w:hAnsi="宋体" w:cs="Times New Roman"/>
          <w:sz w:val="21"/>
          <w:szCs w:val="21"/>
          <w:lang w:eastAsia="zh-CN"/>
        </w:rPr>
        <w:t>个白球的甲箱和装有</w:t>
      </w:r>
      <w:r w:rsidRPr="00443B22">
        <w:rPr>
          <w:rFonts w:ascii="Times New Roman" w:eastAsia="宋体" w:hAnsi="Times New Roman" w:cs="Times New Roman"/>
          <w:sz w:val="21"/>
          <w:szCs w:val="21"/>
          <w:lang w:eastAsia="zh-CN"/>
        </w:rPr>
        <w:t>5</w:t>
      </w:r>
      <w:r w:rsidRPr="00443B22">
        <w:rPr>
          <w:rFonts w:ascii="Times New Roman" w:eastAsia="宋体" w:hAnsi="宋体" w:cs="Times New Roman"/>
          <w:sz w:val="21"/>
          <w:szCs w:val="21"/>
          <w:lang w:eastAsia="zh-CN"/>
        </w:rPr>
        <w:t>个红球、</w:t>
      </w:r>
      <w:r w:rsidRPr="00443B22">
        <w:rPr>
          <w:rFonts w:ascii="Times New Roman" w:eastAsia="宋体" w:hAnsi="Times New Roman" w:cs="Times New Roman"/>
          <w:sz w:val="21"/>
          <w:szCs w:val="21"/>
          <w:lang w:eastAsia="zh-CN"/>
        </w:rPr>
        <w:t>5</w:t>
      </w:r>
      <w:r w:rsidRPr="00443B22">
        <w:rPr>
          <w:rFonts w:ascii="Times New Roman" w:eastAsia="宋体" w:hAnsi="宋体" w:cs="Times New Roman"/>
          <w:sz w:val="21"/>
          <w:szCs w:val="21"/>
          <w:lang w:eastAsia="zh-CN"/>
        </w:rPr>
        <w:t>个白球的乙箱中，</w:t>
      </w:r>
      <w:r w:rsidRPr="00443B22">
        <w:rPr>
          <w:rFonts w:ascii="Times New Roman" w:eastAsia="宋体" w:hAnsi="宋体" w:cs="Times New Roman"/>
          <w:sz w:val="21"/>
          <w:szCs w:val="21"/>
          <w:lang w:eastAsia="zh-CN"/>
        </w:rPr>
        <w:t>各随机摸出</w:t>
      </w:r>
      <w:r w:rsidRPr="00443B22">
        <w:rPr>
          <w:rFonts w:ascii="Times New Roman" w:eastAsia="宋体" w:hAnsi="Times New Roman" w:cs="Times New Roman"/>
          <w:sz w:val="21"/>
          <w:szCs w:val="21"/>
          <w:lang w:eastAsia="zh-CN"/>
        </w:rPr>
        <w:t>1</w:t>
      </w:r>
      <w:r w:rsidRPr="00443B22">
        <w:rPr>
          <w:rFonts w:ascii="Times New Roman" w:eastAsia="宋体" w:hAnsi="宋体" w:cs="Times New Roman"/>
          <w:sz w:val="21"/>
          <w:szCs w:val="21"/>
          <w:lang w:eastAsia="zh-CN"/>
        </w:rPr>
        <w:t>个球，若都是红球，则可获得现金</w:t>
      </w:r>
      <w:r w:rsidRPr="00443B22">
        <w:rPr>
          <w:rFonts w:ascii="Times New Roman" w:eastAsia="宋体" w:hAnsi="Times New Roman" w:cs="Times New Roman"/>
          <w:sz w:val="21"/>
          <w:szCs w:val="21"/>
          <w:lang w:eastAsia="zh-CN"/>
        </w:rPr>
        <w:t>50</w:t>
      </w:r>
      <w:r w:rsidRPr="00443B22">
        <w:rPr>
          <w:rFonts w:ascii="Times New Roman" w:eastAsia="宋体" w:hAnsi="宋体" w:cs="Times New Roman"/>
          <w:sz w:val="21"/>
          <w:szCs w:val="21"/>
          <w:lang w:eastAsia="zh-CN"/>
        </w:rPr>
        <w:t>元；若只有</w:t>
      </w:r>
      <w:r w:rsidRPr="00443B22">
        <w:rPr>
          <w:rFonts w:ascii="Times New Roman" w:eastAsia="宋体" w:hAnsi="Times New Roman" w:cs="Times New Roman"/>
          <w:sz w:val="21"/>
          <w:szCs w:val="21"/>
          <w:lang w:eastAsia="zh-CN"/>
        </w:rPr>
        <w:t>1</w:t>
      </w:r>
      <w:r w:rsidRPr="00443B22">
        <w:rPr>
          <w:rFonts w:ascii="Times New Roman" w:eastAsia="宋体" w:hAnsi="宋体" w:cs="Times New Roman"/>
          <w:sz w:val="21"/>
          <w:szCs w:val="21"/>
          <w:lang w:eastAsia="zh-CN"/>
        </w:rPr>
        <w:t>个红球，则可</w:t>
      </w:r>
      <w:r w:rsidRPr="00443B22">
        <w:rPr>
          <w:rFonts w:ascii="Times New Roman" w:eastAsia="宋体" w:hAnsi="宋体" w:cs="Times New Roman"/>
          <w:sz w:val="21"/>
          <w:szCs w:val="21"/>
          <w:lang w:eastAsia="zh-CN"/>
        </w:rPr>
        <w:t>获得</w:t>
      </w:r>
      <w:r w:rsidRPr="00443B22">
        <w:rPr>
          <w:rFonts w:ascii="Times New Roman" w:eastAsia="宋体" w:hAnsi="Times New Roman" w:cs="Times New Roman"/>
          <w:sz w:val="21"/>
          <w:szCs w:val="21"/>
          <w:lang w:eastAsia="zh-CN"/>
        </w:rPr>
        <w:t>20</w:t>
      </w:r>
      <w:r w:rsidRPr="00443B22">
        <w:rPr>
          <w:rFonts w:ascii="Times New Roman" w:eastAsia="宋体" w:hAnsi="宋体" w:cs="Times New Roman"/>
          <w:sz w:val="21"/>
          <w:szCs w:val="21"/>
          <w:lang w:eastAsia="zh-CN"/>
        </w:rPr>
        <w:t>元购物券；若没有红球，则不获奖．</w:t>
      </w:r>
    </w:p>
    <w:p w:rsidR="00D37CF3" w:rsidRPr="00443B22" w:rsidP="00443B22">
      <w:pPr>
        <w:pStyle w:val="BodyText"/>
        <w:spacing w:after="0" w:line="240" w:lineRule="auto"/>
        <w:textAlignment w:val="center"/>
        <w:rPr>
          <w:rFonts w:ascii="Times New Roman" w:eastAsia="宋体" w:hAnsi="Times New Roman" w:cs="Times New Roman"/>
          <w:sz w:val="21"/>
          <w:szCs w:val="21"/>
          <w:lang w:eastAsia="zh-CN"/>
        </w:rPr>
      </w:pPr>
      <w:r w:rsidRPr="00443B22">
        <w:rPr>
          <w:rFonts w:ascii="Times New Roman" w:eastAsia="宋体" w:hAnsi="宋体" w:cs="Times New Roman"/>
          <w:sz w:val="21"/>
          <w:szCs w:val="21"/>
          <w:lang w:eastAsia="zh-CN"/>
        </w:rPr>
        <w:t>（</w:t>
      </w:r>
      <w:r w:rsidRPr="00443B22">
        <w:rPr>
          <w:rFonts w:ascii="Times New Roman" w:eastAsia="宋体" w:hAnsi="Times New Roman" w:cs="Times New Roman"/>
          <w:sz w:val="21"/>
          <w:szCs w:val="21"/>
          <w:lang w:eastAsia="zh-CN"/>
        </w:rPr>
        <w:t>1)</w:t>
      </w:r>
      <w:r w:rsidRPr="00443B22">
        <w:rPr>
          <w:rFonts w:ascii="Times New Roman" w:eastAsia="宋体" w:hAnsi="宋体" w:cs="Times New Roman"/>
          <w:sz w:val="21"/>
          <w:szCs w:val="21"/>
          <w:lang w:eastAsia="zh-CN"/>
        </w:rPr>
        <w:t>若某顾客有</w:t>
      </w:r>
      <w:r w:rsidRPr="00443B22">
        <w:rPr>
          <w:rFonts w:ascii="Times New Roman" w:eastAsia="宋体" w:hAnsi="Times New Roman" w:cs="Times New Roman"/>
          <w:sz w:val="21"/>
          <w:szCs w:val="21"/>
          <w:lang w:eastAsia="zh-CN"/>
        </w:rPr>
        <w:t>1</w:t>
      </w:r>
      <w:r w:rsidRPr="00443B22">
        <w:rPr>
          <w:rFonts w:ascii="Times New Roman" w:eastAsia="宋体" w:hAnsi="宋体" w:cs="Times New Roman"/>
          <w:sz w:val="21"/>
          <w:szCs w:val="21"/>
          <w:lang w:eastAsia="zh-CN"/>
        </w:rPr>
        <w:t>次抽奖机会，求该顾客获得现金或购物券的概率；</w:t>
      </w:r>
    </w:p>
    <w:p w:rsidR="00D37CF3" w:rsidRPr="00443B22" w:rsidP="00443B22">
      <w:pPr>
        <w:pStyle w:val="BodyText"/>
        <w:spacing w:after="0" w:line="240" w:lineRule="auto"/>
        <w:textAlignment w:val="center"/>
        <w:rPr>
          <w:rFonts w:ascii="Times New Roman" w:eastAsia="宋体" w:hAnsi="Times New Roman" w:cs="Times New Roman"/>
          <w:sz w:val="21"/>
          <w:szCs w:val="21"/>
          <w:lang w:eastAsia="zh-CN"/>
        </w:rPr>
      </w:pPr>
      <w:r w:rsidRPr="00443B22">
        <w:rPr>
          <w:rFonts w:ascii="Times New Roman" w:eastAsia="宋体" w:hAnsi="宋体" w:cs="Times New Roman"/>
          <w:sz w:val="21"/>
          <w:szCs w:val="21"/>
          <w:lang w:eastAsia="zh-CN"/>
        </w:rPr>
        <w:t>（</w:t>
      </w:r>
      <w:r w:rsidRPr="00443B22">
        <w:rPr>
          <w:rFonts w:ascii="Times New Roman" w:eastAsia="宋体" w:hAnsi="Times New Roman" w:cs="Times New Roman"/>
          <w:sz w:val="21"/>
          <w:szCs w:val="21"/>
          <w:lang w:eastAsia="zh-CN"/>
        </w:rPr>
        <w:t>2)</w:t>
      </w:r>
      <w:r w:rsidRPr="00443B22">
        <w:rPr>
          <w:rFonts w:ascii="Times New Roman" w:eastAsia="宋体" w:hAnsi="宋体" w:cs="Times New Roman"/>
          <w:sz w:val="21"/>
          <w:szCs w:val="21"/>
          <w:lang w:eastAsia="zh-CN"/>
        </w:rPr>
        <w:t>若某顾客有</w:t>
      </w:r>
      <w:r w:rsidRPr="00443B22">
        <w:rPr>
          <w:rFonts w:ascii="Times New Roman" w:eastAsia="宋体" w:hAnsi="Times New Roman" w:cs="Times New Roman"/>
          <w:sz w:val="21"/>
          <w:szCs w:val="21"/>
          <w:lang w:eastAsia="zh-CN"/>
        </w:rPr>
        <w:t>3</w:t>
      </w:r>
      <w:r w:rsidRPr="00443B22">
        <w:rPr>
          <w:rFonts w:ascii="Times New Roman" w:eastAsia="宋体" w:hAnsi="宋体" w:cs="Times New Roman"/>
          <w:sz w:val="21"/>
          <w:szCs w:val="21"/>
          <w:lang w:eastAsia="zh-CN"/>
        </w:rPr>
        <w:t>次抽</w:t>
      </w:r>
      <w:r w:rsidRPr="00443B22">
        <w:rPr>
          <w:rFonts w:ascii="Times New Roman" w:eastAsia="宋体" w:hAnsi="宋体" w:cs="Times New Roman"/>
          <w:sz w:val="21"/>
          <w:szCs w:val="21"/>
          <w:lang w:eastAsia="zh-CN"/>
        </w:rPr>
        <w:t>奖机会，记该顾客在</w:t>
      </w:r>
      <w:r w:rsidRPr="00443B22">
        <w:rPr>
          <w:rFonts w:ascii="Times New Roman" w:eastAsia="宋体" w:hAnsi="Times New Roman" w:cs="Times New Roman"/>
          <w:sz w:val="21"/>
          <w:szCs w:val="21"/>
          <w:lang w:eastAsia="zh-CN"/>
        </w:rPr>
        <w:t>3</w:t>
      </w:r>
      <w:r w:rsidRPr="00443B22">
        <w:rPr>
          <w:rFonts w:ascii="Times New Roman" w:eastAsia="宋体" w:hAnsi="宋体" w:cs="Times New Roman"/>
          <w:sz w:val="21"/>
          <w:szCs w:val="21"/>
          <w:lang w:eastAsia="zh-CN"/>
        </w:rPr>
        <w:t>次抽奖中获得现金为</w:t>
      </w:r>
      <w:r w:rsidRPr="00443B22">
        <w:rPr>
          <w:rFonts w:ascii="Times New Roman" w:eastAsia="宋体" w:hAnsi="Times New Roman" w:cs="Times New Roman"/>
          <w:sz w:val="21"/>
          <w:szCs w:val="21"/>
          <w:lang w:eastAsia="zh-CN"/>
        </w:rPr>
        <w:t>X</w:t>
      </w:r>
      <w:r w:rsidRPr="00443B22">
        <w:rPr>
          <w:rFonts w:ascii="Times New Roman" w:eastAsia="宋体" w:hAnsi="宋体" w:cs="Times New Roman"/>
          <w:sz w:val="21"/>
          <w:szCs w:val="21"/>
          <w:lang w:eastAsia="zh-CN"/>
        </w:rPr>
        <w:t>元，求</w:t>
      </w:r>
      <w:r w:rsidRPr="00443B22">
        <w:rPr>
          <w:rFonts w:ascii="Times New Roman" w:eastAsia="宋体" w:hAnsi="Times New Roman" w:cs="Times New Roman"/>
          <w:sz w:val="21"/>
          <w:szCs w:val="21"/>
          <w:lang w:eastAsia="zh-CN"/>
        </w:rPr>
        <w:t>X</w:t>
      </w:r>
      <w:r w:rsidRPr="00443B22">
        <w:rPr>
          <w:rFonts w:ascii="Times New Roman" w:eastAsia="宋体" w:hAnsi="宋体" w:cs="Times New Roman"/>
          <w:sz w:val="21"/>
          <w:szCs w:val="21"/>
          <w:lang w:eastAsia="zh-CN"/>
        </w:rPr>
        <w:t>的</w:t>
      </w:r>
      <w:r w:rsidRPr="00443B22">
        <w:rPr>
          <w:rFonts w:ascii="Times New Roman" w:eastAsia="宋体" w:hAnsi="宋体" w:cs="Times New Roman"/>
          <w:sz w:val="21"/>
          <w:szCs w:val="21"/>
          <w:lang w:eastAsia="zh-CN"/>
        </w:rPr>
        <w:t>分布列和数学期望。</w:t>
      </w:r>
    </w:p>
    <w:p w:rsidR="007D06B0" w:rsidP="00443B22">
      <w:pPr>
        <w:pStyle w:val="BodyText"/>
        <w:spacing w:after="0" w:line="240" w:lineRule="auto"/>
        <w:textAlignment w:val="center"/>
        <w:rPr>
          <w:rFonts w:ascii="Times New Roman" w:eastAsia="宋体" w:hAnsi="Times New Roman" w:cs="Times New Roman" w:hint="eastAsia"/>
          <w:sz w:val="21"/>
          <w:szCs w:val="21"/>
          <w:lang w:eastAsia="zh-CN"/>
        </w:rPr>
      </w:pPr>
    </w:p>
    <w:p w:rsidR="007D06B0" w:rsidP="00443B22">
      <w:pPr>
        <w:pStyle w:val="BodyText"/>
        <w:spacing w:after="0" w:line="240" w:lineRule="auto"/>
        <w:textAlignment w:val="center"/>
        <w:rPr>
          <w:rFonts w:ascii="Times New Roman" w:eastAsia="宋体" w:hAnsi="Times New Roman" w:cs="Times New Roman" w:hint="eastAsia"/>
          <w:sz w:val="21"/>
          <w:szCs w:val="21"/>
          <w:lang w:eastAsia="zh-CN"/>
        </w:rPr>
      </w:pPr>
    </w:p>
    <w:p w:rsidR="00D37CF3" w:rsidRPr="00443B22" w:rsidP="00443B22">
      <w:pPr>
        <w:pStyle w:val="BodyText"/>
        <w:spacing w:after="0" w:line="240" w:lineRule="auto"/>
        <w:textAlignment w:val="center"/>
        <w:rPr>
          <w:rFonts w:ascii="Times New Roman" w:eastAsia="宋体" w:hAnsi="Times New Roman" w:cs="Times New Roman"/>
          <w:sz w:val="21"/>
          <w:szCs w:val="21"/>
          <w:lang w:eastAsia="zh-CN"/>
        </w:rPr>
      </w:pPr>
      <w:r w:rsidRPr="00443B22">
        <w:rPr>
          <w:rFonts w:ascii="Times New Roman" w:eastAsia="宋体" w:hAnsi="Times New Roman" w:cs="Times New Roman"/>
          <w:sz w:val="21"/>
          <w:szCs w:val="21"/>
          <w:lang w:eastAsia="zh-CN"/>
        </w:rPr>
        <w:t>20.(12</w:t>
      </w:r>
      <w:r w:rsidRPr="00443B22">
        <w:rPr>
          <w:rFonts w:ascii="Times New Roman" w:eastAsia="宋体" w:hAnsi="宋体" w:cs="Times New Roman"/>
          <w:sz w:val="21"/>
          <w:szCs w:val="21"/>
          <w:lang w:eastAsia="zh-CN"/>
        </w:rPr>
        <w:t>分）已知离心率为</w:t>
      </w:r>
      <w:r>
        <w:rPr>
          <w:rFonts w:hint="eastAsia"/>
        </w:rPr>
        <w:object>
          <v:shape id="_x0000_i1049" type="#_x0000_t75" style="width:12pt;height:31.5pt" o:oleicon="f" o:ole="">
            <v:imagedata r:id="rId48" o:title=""/>
          </v:shape>
          <o:OLEObject Type="Embed" ProgID="Equation.DSMT4" ShapeID="_x0000_i1049" DrawAspect="Content" ObjectID="_1697986441" r:id="rId52"/>
        </w:object>
      </w:r>
      <w:r w:rsidRPr="00443B22">
        <w:rPr>
          <w:rFonts w:ascii="Times New Roman" w:eastAsia="宋体" w:hAnsi="宋体" w:cs="Times New Roman"/>
          <w:sz w:val="21"/>
          <w:szCs w:val="21"/>
          <w:lang w:eastAsia="zh-CN"/>
        </w:rPr>
        <w:t>的椭圆</w:t>
      </w:r>
      <w:r w:rsidRPr="00443B22">
        <w:rPr>
          <w:rFonts w:ascii="Times New Roman" w:eastAsia="宋体" w:hAnsi="Times New Roman" w:cs="Times New Roman"/>
          <w:sz w:val="21"/>
          <w:szCs w:val="21"/>
          <w:lang w:eastAsia="zh-CN"/>
        </w:rPr>
        <w:t>C:</w:t>
      </w:r>
      <w:r w:rsidRPr="007D06B0" w:rsidR="007D06B0">
        <w:rPr>
          <w:rFonts w:hint="eastAsia"/>
          <w:lang w:eastAsia="zh-CN"/>
        </w:rPr>
        <w:t xml:space="preserve"> </w:t>
      </w:r>
      <w:r>
        <w:rPr>
          <w:rFonts w:hint="eastAsia"/>
        </w:rPr>
        <w:object>
          <v:shape id="_x0000_i1050" type="#_x0000_t75" style="width:41.25pt;height:33.75pt" o:oleicon="f" o:ole="">
            <v:imagedata r:id="rId53" o:title=""/>
          </v:shape>
          <o:OLEObject Type="Embed" ProgID="Equation.DSMT4" ShapeID="_x0000_i1050" DrawAspect="Content" ObjectID="_1697986442" r:id="rId54"/>
        </w:object>
      </w:r>
      <w:r w:rsidRPr="00443B22">
        <w:rPr>
          <w:rFonts w:ascii="Times New Roman" w:eastAsia="宋体" w:hAnsi="Times New Roman" w:cs="Times New Roman"/>
          <w:sz w:val="21"/>
          <w:szCs w:val="21"/>
          <w:lang w:eastAsia="zh-CN"/>
        </w:rPr>
        <w:t>=1(a&gt;b&gt;0)</w:t>
      </w:r>
      <w:r w:rsidRPr="00443B22">
        <w:rPr>
          <w:rFonts w:ascii="Times New Roman" w:eastAsia="宋体" w:hAnsi="宋体" w:cs="Times New Roman"/>
          <w:sz w:val="21"/>
          <w:szCs w:val="21"/>
          <w:lang w:eastAsia="zh-CN"/>
        </w:rPr>
        <w:t>与直线</w:t>
      </w:r>
      <w:r w:rsidRPr="00443B22">
        <w:rPr>
          <w:rFonts w:ascii="Times New Roman" w:eastAsia="宋体" w:hAnsi="Times New Roman" w:cs="Times New Roman"/>
          <w:sz w:val="21"/>
          <w:szCs w:val="21"/>
          <w:lang w:eastAsia="zh-CN"/>
        </w:rPr>
        <w:t>x+2y-4=0</w:t>
      </w:r>
      <w:r w:rsidRPr="00443B22">
        <w:rPr>
          <w:rFonts w:ascii="Times New Roman" w:eastAsia="宋体" w:hAnsi="宋体" w:cs="Times New Roman"/>
          <w:sz w:val="21"/>
          <w:szCs w:val="21"/>
          <w:lang w:eastAsia="zh-CN"/>
        </w:rPr>
        <w:t>有</w:t>
      </w:r>
      <w:r w:rsidRPr="00443B22">
        <w:rPr>
          <w:rFonts w:ascii="Times New Roman" w:eastAsia="宋体" w:hAnsi="宋体" w:cs="Times New Roman"/>
          <w:sz w:val="21"/>
          <w:szCs w:val="21"/>
          <w:lang w:eastAsia="zh-CN"/>
        </w:rPr>
        <w:t>且只有一个公共点。</w:t>
      </w:r>
    </w:p>
    <w:p w:rsidR="00D37CF3" w:rsidRPr="00443B22" w:rsidP="00443B22">
      <w:pPr>
        <w:pStyle w:val="BodyText"/>
        <w:spacing w:after="0" w:line="240" w:lineRule="auto"/>
        <w:textAlignment w:val="center"/>
        <w:rPr>
          <w:rFonts w:ascii="Times New Roman" w:eastAsia="宋体" w:hAnsi="Times New Roman" w:cs="Times New Roman"/>
          <w:sz w:val="21"/>
          <w:szCs w:val="21"/>
          <w:lang w:eastAsia="zh-CN"/>
        </w:rPr>
      </w:pPr>
      <w:r w:rsidRPr="00443B22">
        <w:rPr>
          <w:rFonts w:ascii="Times New Roman" w:eastAsia="宋体" w:hAnsi="宋体" w:cs="Times New Roman"/>
          <w:sz w:val="21"/>
          <w:szCs w:val="21"/>
          <w:lang w:eastAsia="zh-CN"/>
        </w:rPr>
        <w:t>（</w:t>
      </w:r>
      <w:r w:rsidRPr="00443B22">
        <w:rPr>
          <w:rFonts w:ascii="Times New Roman" w:eastAsia="宋体" w:hAnsi="Times New Roman" w:cs="Times New Roman"/>
          <w:sz w:val="21"/>
          <w:szCs w:val="21"/>
          <w:lang w:eastAsia="zh-CN"/>
        </w:rPr>
        <w:t>1)</w:t>
      </w:r>
      <w:r w:rsidRPr="00443B22">
        <w:rPr>
          <w:rFonts w:ascii="Times New Roman" w:eastAsia="宋体" w:hAnsi="宋体" w:cs="Times New Roman"/>
          <w:sz w:val="21"/>
          <w:szCs w:val="21"/>
          <w:lang w:eastAsia="zh-CN"/>
        </w:rPr>
        <w:t>求椭圆</w:t>
      </w:r>
      <w:r w:rsidRPr="00443B22">
        <w:rPr>
          <w:rFonts w:ascii="Times New Roman" w:eastAsia="宋体" w:hAnsi="Times New Roman" w:cs="Times New Roman"/>
          <w:sz w:val="21"/>
          <w:szCs w:val="21"/>
          <w:lang w:eastAsia="zh-CN"/>
        </w:rPr>
        <w:t>C</w:t>
      </w:r>
      <w:r w:rsidRPr="00443B22">
        <w:rPr>
          <w:rFonts w:ascii="Times New Roman" w:eastAsia="宋体" w:hAnsi="宋体" w:cs="Times New Roman"/>
          <w:sz w:val="21"/>
          <w:szCs w:val="21"/>
          <w:lang w:eastAsia="zh-CN"/>
        </w:rPr>
        <w:t>的标准方程；</w:t>
      </w:r>
    </w:p>
    <w:p w:rsidR="00D37CF3" w:rsidRPr="00443B22" w:rsidP="00443B22">
      <w:pPr>
        <w:pStyle w:val="BodyText"/>
        <w:spacing w:after="0" w:line="240" w:lineRule="auto"/>
        <w:textAlignment w:val="center"/>
        <w:rPr>
          <w:rFonts w:ascii="Times New Roman" w:eastAsia="宋体" w:hAnsi="Times New Roman" w:cs="Times New Roman"/>
          <w:sz w:val="21"/>
          <w:szCs w:val="21"/>
          <w:lang w:eastAsia="zh-CN"/>
        </w:rPr>
      </w:pPr>
      <w:r w:rsidRPr="00443B22">
        <w:rPr>
          <w:rFonts w:ascii="Times New Roman" w:eastAsia="宋体" w:hAnsi="宋体" w:cs="Times New Roman"/>
          <w:sz w:val="21"/>
          <w:szCs w:val="21"/>
          <w:lang w:eastAsia="zh-CN"/>
        </w:rPr>
        <w:t>（</w:t>
      </w:r>
      <w:r w:rsidRPr="00443B22">
        <w:rPr>
          <w:rFonts w:ascii="Times New Roman" w:eastAsia="宋体" w:hAnsi="Times New Roman" w:cs="Times New Roman"/>
          <w:sz w:val="21"/>
          <w:szCs w:val="21"/>
          <w:lang w:eastAsia="zh-CN"/>
        </w:rPr>
        <w:t>2)</w:t>
      </w:r>
      <w:r w:rsidRPr="00443B22">
        <w:rPr>
          <w:rFonts w:ascii="Times New Roman" w:eastAsia="宋体" w:hAnsi="宋体" w:cs="Times New Roman"/>
          <w:sz w:val="21"/>
          <w:szCs w:val="21"/>
          <w:lang w:eastAsia="zh-CN"/>
        </w:rPr>
        <w:t>设过点</w:t>
      </w:r>
      <w:r w:rsidRPr="00443B22">
        <w:rPr>
          <w:rFonts w:ascii="Times New Roman" w:eastAsia="宋体" w:hAnsi="Times New Roman" w:cs="Times New Roman"/>
          <w:sz w:val="21"/>
          <w:szCs w:val="21"/>
          <w:lang w:eastAsia="zh-CN"/>
        </w:rPr>
        <w:t>P(0,-2)</w:t>
      </w:r>
      <w:r w:rsidRPr="00443B22">
        <w:rPr>
          <w:rFonts w:ascii="Times New Roman" w:eastAsia="宋体" w:hAnsi="宋体" w:cs="Times New Roman"/>
          <w:sz w:val="21"/>
          <w:szCs w:val="21"/>
          <w:lang w:eastAsia="zh-CN"/>
        </w:rPr>
        <w:t>的动直线</w:t>
      </w:r>
      <w:r w:rsidRPr="007D06B0">
        <w:rPr>
          <w:rFonts w:ascii="Times New Roman" w:eastAsia="宋体" w:hAnsi="Times New Roman" w:cs="Times New Roman"/>
          <w:i/>
          <w:sz w:val="21"/>
          <w:szCs w:val="21"/>
          <w:lang w:eastAsia="zh-CN"/>
        </w:rPr>
        <w:t>l</w:t>
      </w:r>
      <w:r w:rsidRPr="00443B22">
        <w:rPr>
          <w:rFonts w:ascii="Times New Roman" w:eastAsia="宋体" w:hAnsi="宋体" w:cs="Times New Roman"/>
          <w:sz w:val="21"/>
          <w:szCs w:val="21"/>
          <w:lang w:eastAsia="zh-CN"/>
        </w:rPr>
        <w:t>与椭圆</w:t>
      </w:r>
      <w:r w:rsidRPr="00443B22">
        <w:rPr>
          <w:rFonts w:ascii="Times New Roman" w:eastAsia="宋体" w:hAnsi="Times New Roman" w:cs="Times New Roman"/>
          <w:sz w:val="21"/>
          <w:szCs w:val="21"/>
          <w:lang w:eastAsia="zh-CN"/>
        </w:rPr>
        <w:t>C</w:t>
      </w:r>
      <w:r w:rsidRPr="00443B22">
        <w:rPr>
          <w:rFonts w:ascii="Times New Roman" w:eastAsia="宋体" w:hAnsi="宋体" w:cs="Times New Roman"/>
          <w:sz w:val="21"/>
          <w:szCs w:val="21"/>
          <w:lang w:eastAsia="zh-CN"/>
        </w:rPr>
        <w:t>相交于</w:t>
      </w:r>
      <w:r w:rsidRPr="00443B22">
        <w:rPr>
          <w:rFonts w:ascii="Times New Roman" w:eastAsia="宋体" w:hAnsi="Times New Roman" w:cs="Times New Roman"/>
          <w:sz w:val="21"/>
          <w:szCs w:val="21"/>
          <w:lang w:eastAsia="zh-CN"/>
        </w:rPr>
        <w:t>A,B</w:t>
      </w:r>
      <w:r w:rsidRPr="00443B22">
        <w:rPr>
          <w:rFonts w:ascii="Times New Roman" w:eastAsia="宋体" w:hAnsi="宋体" w:cs="Times New Roman"/>
          <w:sz w:val="21"/>
          <w:szCs w:val="21"/>
          <w:lang w:eastAsia="zh-CN"/>
        </w:rPr>
        <w:t>两点，当坐标原点</w:t>
      </w:r>
      <w:r w:rsidRPr="00443B22">
        <w:rPr>
          <w:rFonts w:ascii="Times New Roman" w:eastAsia="宋体" w:hAnsi="Times New Roman" w:cs="Times New Roman"/>
          <w:sz w:val="21"/>
          <w:szCs w:val="21"/>
          <w:lang w:eastAsia="zh-CN"/>
        </w:rPr>
        <w:t>O</w:t>
      </w:r>
      <w:r w:rsidRPr="00443B22">
        <w:rPr>
          <w:rFonts w:ascii="Times New Roman" w:eastAsia="宋体" w:hAnsi="宋体" w:cs="Times New Roman"/>
          <w:sz w:val="21"/>
          <w:szCs w:val="21"/>
          <w:lang w:eastAsia="zh-CN"/>
        </w:rPr>
        <w:t>位于</w:t>
      </w:r>
      <w:r w:rsidRPr="00443B22">
        <w:rPr>
          <w:rFonts w:ascii="Times New Roman" w:eastAsia="宋体" w:hAnsi="宋体" w:cs="Times New Roman"/>
          <w:sz w:val="21"/>
          <w:szCs w:val="21"/>
          <w:lang w:eastAsia="zh-CN"/>
        </w:rPr>
        <w:t>以</w:t>
      </w:r>
      <w:r w:rsidRPr="00443B22">
        <w:rPr>
          <w:rFonts w:ascii="Times New Roman" w:eastAsia="宋体" w:hAnsi="Times New Roman" w:cs="Times New Roman"/>
          <w:sz w:val="21"/>
          <w:szCs w:val="21"/>
          <w:lang w:eastAsia="zh-CN"/>
        </w:rPr>
        <w:t>AB</w:t>
      </w:r>
      <w:r w:rsidRPr="00443B22">
        <w:rPr>
          <w:rFonts w:ascii="Times New Roman" w:eastAsia="宋体" w:hAnsi="宋体" w:cs="Times New Roman"/>
          <w:sz w:val="21"/>
          <w:szCs w:val="21"/>
          <w:lang w:eastAsia="zh-CN"/>
        </w:rPr>
        <w:t>为直径的圆外时，求直线</w:t>
      </w:r>
      <w:r w:rsidRPr="007D06B0">
        <w:rPr>
          <w:rFonts w:ascii="Times New Roman" w:eastAsia="宋体" w:hAnsi="Times New Roman" w:cs="Times New Roman"/>
          <w:i/>
          <w:sz w:val="21"/>
          <w:szCs w:val="21"/>
          <w:lang w:eastAsia="zh-CN"/>
        </w:rPr>
        <w:t>l</w:t>
      </w:r>
      <w:r w:rsidRPr="00443B22">
        <w:rPr>
          <w:rFonts w:ascii="Times New Roman" w:eastAsia="宋体" w:hAnsi="宋体" w:cs="Times New Roman"/>
          <w:sz w:val="21"/>
          <w:szCs w:val="21"/>
          <w:lang w:eastAsia="zh-CN"/>
        </w:rPr>
        <w:t>斜率的取值范围。</w:t>
      </w:r>
    </w:p>
    <w:p w:rsidR="00D37CF3" w:rsidRPr="00443B22" w:rsidP="00443B22">
      <w:pPr>
        <w:pStyle w:val="BodyText"/>
        <w:spacing w:after="0" w:line="240" w:lineRule="auto"/>
        <w:textAlignment w:val="center"/>
        <w:rPr>
          <w:rFonts w:ascii="Times New Roman" w:eastAsia="宋体" w:hAnsi="Times New Roman" w:cs="Times New Roman"/>
          <w:sz w:val="21"/>
          <w:szCs w:val="21"/>
        </w:rPr>
      </w:pPr>
      <w:r w:rsidRPr="00443B22">
        <w:rPr>
          <w:rFonts w:ascii="Times New Roman" w:eastAsia="宋体" w:hAnsi="Times New Roman" w:cs="Times New Roman"/>
          <w:sz w:val="21"/>
          <w:szCs w:val="21"/>
        </w:rPr>
        <w:t>21.(12</w:t>
      </w:r>
      <w:r w:rsidRPr="00443B22">
        <w:rPr>
          <w:rFonts w:ascii="Times New Roman" w:eastAsia="宋体" w:hAnsi="宋体" w:cs="Times New Roman"/>
          <w:sz w:val="21"/>
          <w:szCs w:val="21"/>
        </w:rPr>
        <w:t>分）如图，在三棱柱</w:t>
      </w:r>
      <w:r w:rsidRPr="00443B22">
        <w:rPr>
          <w:rFonts w:ascii="Times New Roman" w:eastAsia="宋体" w:hAnsi="Times New Roman" w:cs="Times New Roman"/>
          <w:sz w:val="21"/>
          <w:szCs w:val="21"/>
        </w:rPr>
        <w:t>ABC-A</w:t>
      </w:r>
      <w:r w:rsidRPr="007D06B0" w:rsidR="007D06B0">
        <w:rPr>
          <w:rFonts w:ascii="Times New Roman" w:eastAsia="宋体" w:hAnsi="Times New Roman" w:cs="Times New Roman" w:hint="eastAsia"/>
          <w:sz w:val="21"/>
          <w:szCs w:val="21"/>
          <w:vertAlign w:val="subscript"/>
          <w:lang w:eastAsia="zh-CN"/>
        </w:rPr>
        <w:t>1</w:t>
      </w:r>
      <w:r w:rsidRPr="00443B22">
        <w:rPr>
          <w:rFonts w:ascii="Times New Roman" w:eastAsia="宋体" w:hAnsi="Times New Roman" w:cs="Times New Roman"/>
          <w:sz w:val="21"/>
          <w:szCs w:val="21"/>
        </w:rPr>
        <w:t>B</w:t>
      </w:r>
      <w:r w:rsidRPr="007D06B0" w:rsidR="007D06B0">
        <w:rPr>
          <w:rFonts w:ascii="Times New Roman" w:eastAsia="宋体" w:hAnsi="Times New Roman" w:cs="Times New Roman" w:hint="eastAsia"/>
          <w:sz w:val="21"/>
          <w:szCs w:val="21"/>
          <w:vertAlign w:val="subscript"/>
          <w:lang w:eastAsia="zh-CN"/>
        </w:rPr>
        <w:t>1</w:t>
      </w:r>
      <w:r w:rsidRPr="00443B22">
        <w:rPr>
          <w:rFonts w:ascii="Times New Roman" w:eastAsia="宋体" w:hAnsi="Times New Roman" w:cs="Times New Roman"/>
          <w:sz w:val="21"/>
          <w:szCs w:val="21"/>
        </w:rPr>
        <w:t>C</w:t>
      </w:r>
      <w:r w:rsidRPr="007D06B0">
        <w:rPr>
          <w:rFonts w:ascii="Times New Roman" w:eastAsia="宋体" w:hAnsi="Times New Roman" w:cs="Times New Roman"/>
          <w:sz w:val="21"/>
          <w:szCs w:val="21"/>
          <w:vertAlign w:val="subscript"/>
        </w:rPr>
        <w:t>1</w:t>
      </w:r>
      <w:r w:rsidRPr="00443B22">
        <w:rPr>
          <w:rFonts w:ascii="Times New Roman" w:eastAsia="宋体" w:hAnsi="宋体" w:cs="Times New Roman"/>
          <w:sz w:val="21"/>
          <w:szCs w:val="21"/>
        </w:rPr>
        <w:t>中，</w:t>
      </w:r>
      <w:r w:rsidRPr="00443B22">
        <w:rPr>
          <w:rFonts w:ascii="Times New Roman" w:eastAsia="宋体" w:hAnsi="Times New Roman" w:cs="Times New Roman"/>
          <w:sz w:val="21"/>
          <w:szCs w:val="21"/>
        </w:rPr>
        <w:t>BA=BC=2,</w:t>
      </w:r>
      <w:r w:rsidRPr="007D06B0" w:rsidR="007D06B0">
        <w:rPr>
          <w:rFonts w:hint="eastAsia"/>
        </w:rPr>
        <w:t xml:space="preserve"> </w:t>
      </w:r>
      <w:r w:rsidRPr="007D06B0" w:rsidR="007D06B0">
        <w:rPr>
          <w:rFonts w:ascii="Times New Roman" w:eastAsia="宋体" w:hAnsi="Times New Roman" w:cs="Times New Roman" w:hint="eastAsia"/>
          <w:sz w:val="21"/>
          <w:szCs w:val="21"/>
        </w:rPr>
        <w:t>∠</w:t>
      </w:r>
      <w:r w:rsidRPr="00443B22">
        <w:rPr>
          <w:rFonts w:ascii="Times New Roman" w:eastAsia="宋体" w:hAnsi="Times New Roman" w:cs="Times New Roman"/>
          <w:sz w:val="21"/>
          <w:szCs w:val="21"/>
        </w:rPr>
        <w:t>ABC=120°,</w:t>
      </w:r>
    </w:p>
    <w:p w:rsidR="00D37CF3" w:rsidRPr="00443B22" w:rsidP="00443B22">
      <w:pPr>
        <w:pStyle w:val="BodyText"/>
        <w:spacing w:after="0" w:line="240" w:lineRule="auto"/>
        <w:textAlignment w:val="center"/>
        <w:rPr>
          <w:rFonts w:ascii="Times New Roman" w:eastAsia="宋体" w:hAnsi="Times New Roman" w:cs="Times New Roman"/>
          <w:sz w:val="21"/>
          <w:szCs w:val="21"/>
        </w:rPr>
      </w:pPr>
      <w:r w:rsidRPr="00443B22">
        <w:rPr>
          <w:rFonts w:ascii="Times New Roman" w:eastAsia="宋体" w:hAnsi="Times New Roman" w:cs="Times New Roman"/>
          <w:sz w:val="21"/>
          <w:szCs w:val="21"/>
        </w:rPr>
        <w:t>AA</w:t>
      </w:r>
      <w:r w:rsidRPr="007D06B0">
        <w:rPr>
          <w:rFonts w:ascii="Times New Roman" w:eastAsia="宋体" w:hAnsi="Times New Roman" w:cs="Times New Roman"/>
          <w:sz w:val="21"/>
          <w:szCs w:val="21"/>
          <w:vertAlign w:val="subscript"/>
        </w:rPr>
        <w:t>1</w:t>
      </w:r>
      <w:r w:rsidRPr="00443B22">
        <w:rPr>
          <w:rFonts w:ascii="Times New Roman" w:eastAsia="宋体" w:hAnsi="Times New Roman" w:cs="Times New Roman"/>
          <w:sz w:val="21"/>
          <w:szCs w:val="21"/>
        </w:rPr>
        <w:t>=A</w:t>
      </w:r>
      <w:r w:rsidR="007D06B0">
        <w:rPr>
          <w:rFonts w:ascii="Times New Roman" w:eastAsia="宋体" w:hAnsi="Times New Roman" w:cs="Times New Roman" w:hint="eastAsia"/>
          <w:sz w:val="21"/>
          <w:szCs w:val="21"/>
          <w:lang w:eastAsia="zh-CN"/>
        </w:rPr>
        <w:t>1</w:t>
      </w:r>
      <w:r w:rsidRPr="00443B22">
        <w:rPr>
          <w:rFonts w:ascii="Times New Roman" w:eastAsia="宋体" w:hAnsi="Times New Roman" w:cs="Times New Roman"/>
          <w:sz w:val="21"/>
          <w:szCs w:val="21"/>
        </w:rPr>
        <w:t>C=4,</w:t>
      </w:r>
      <w:r w:rsidRPr="007D06B0" w:rsidR="007D06B0">
        <w:rPr>
          <w:rFonts w:hint="eastAsia"/>
        </w:rPr>
        <w:t xml:space="preserve"> </w:t>
      </w:r>
      <w:r w:rsidRPr="007D06B0" w:rsidR="007D06B0">
        <w:rPr>
          <w:rFonts w:ascii="Times New Roman" w:eastAsia="宋体" w:hAnsi="Times New Roman" w:cs="Times New Roman" w:hint="eastAsia"/>
          <w:sz w:val="21"/>
          <w:szCs w:val="21"/>
        </w:rPr>
        <w:t>∠</w:t>
      </w:r>
      <w:r w:rsidRPr="00443B22">
        <w:rPr>
          <w:rFonts w:ascii="Times New Roman" w:eastAsia="宋体" w:hAnsi="Times New Roman" w:cs="Times New Roman"/>
          <w:sz w:val="21"/>
          <w:szCs w:val="21"/>
        </w:rPr>
        <w:t>A</w:t>
      </w:r>
      <w:r w:rsidRPr="007D06B0" w:rsidR="007D06B0">
        <w:rPr>
          <w:rFonts w:ascii="Times New Roman" w:eastAsia="宋体" w:hAnsi="Times New Roman" w:cs="Times New Roman" w:hint="eastAsia"/>
          <w:sz w:val="21"/>
          <w:szCs w:val="21"/>
          <w:vertAlign w:val="subscript"/>
          <w:lang w:eastAsia="zh-CN"/>
        </w:rPr>
        <w:t>1</w:t>
      </w:r>
      <w:r w:rsidRPr="00443B22">
        <w:rPr>
          <w:rFonts w:ascii="Times New Roman" w:eastAsia="宋体" w:hAnsi="Times New Roman" w:cs="Times New Roman"/>
          <w:sz w:val="21"/>
          <w:szCs w:val="21"/>
        </w:rPr>
        <w:t>AB=60°.</w:t>
      </w:r>
    </w:p>
    <w:p w:rsidR="00D37CF3" w:rsidRPr="00443B22" w:rsidP="00443B22">
      <w:pPr>
        <w:pStyle w:val="BodyText"/>
        <w:spacing w:after="0" w:line="240" w:lineRule="auto"/>
        <w:textAlignment w:val="center"/>
        <w:rPr>
          <w:rFonts w:ascii="Times New Roman" w:eastAsia="宋体" w:hAnsi="Times New Roman" w:cs="Times New Roman"/>
          <w:sz w:val="21"/>
          <w:szCs w:val="21"/>
        </w:rPr>
      </w:pPr>
      <w:r w:rsidRPr="00443B22">
        <w:rPr>
          <w:rFonts w:ascii="Times New Roman" w:eastAsia="宋体" w:hAnsi="宋体" w:cs="Times New Roman"/>
          <w:sz w:val="21"/>
          <w:szCs w:val="21"/>
        </w:rPr>
        <w:t>（</w:t>
      </w:r>
      <w:r w:rsidRPr="00443B22">
        <w:rPr>
          <w:rFonts w:ascii="Times New Roman" w:eastAsia="宋体" w:hAnsi="Times New Roman" w:cs="Times New Roman"/>
          <w:sz w:val="21"/>
          <w:szCs w:val="21"/>
        </w:rPr>
        <w:t>1)</w:t>
      </w:r>
      <w:r w:rsidRPr="00443B22">
        <w:rPr>
          <w:rFonts w:ascii="Times New Roman" w:eastAsia="宋体" w:hAnsi="宋体" w:cs="Times New Roman"/>
          <w:sz w:val="21"/>
          <w:szCs w:val="21"/>
        </w:rPr>
        <w:t>证明：</w:t>
      </w:r>
      <w:r w:rsidRPr="00443B22">
        <w:rPr>
          <w:rFonts w:ascii="Times New Roman" w:eastAsia="宋体" w:hAnsi="Times New Roman" w:cs="Times New Roman"/>
          <w:sz w:val="21"/>
          <w:szCs w:val="21"/>
        </w:rPr>
        <w:t>A</w:t>
      </w:r>
      <w:r w:rsidRPr="007D06B0" w:rsidR="007D06B0">
        <w:rPr>
          <w:rFonts w:ascii="Times New Roman" w:eastAsia="宋体" w:hAnsi="Times New Roman" w:cs="Times New Roman"/>
          <w:sz w:val="21"/>
          <w:szCs w:val="21"/>
          <w:vertAlign w:val="subscript"/>
        </w:rPr>
        <w:t>1</w:t>
      </w:r>
      <w:r w:rsidRPr="00443B22">
        <w:rPr>
          <w:rFonts w:ascii="Times New Roman" w:eastAsia="宋体" w:hAnsi="Times New Roman" w:cs="Times New Roman"/>
          <w:sz w:val="21"/>
          <w:szCs w:val="21"/>
        </w:rPr>
        <w:t>B</w:t>
      </w:r>
      <w:r w:rsidRPr="00443B22">
        <w:rPr>
          <w:rFonts w:ascii="Times New Roman" w:eastAsia="宋体" w:hAnsi="宋体" w:cs="Times New Roman"/>
          <w:sz w:val="21"/>
          <w:szCs w:val="21"/>
        </w:rPr>
        <w:t>平面</w:t>
      </w:r>
      <w:r w:rsidRPr="00443B22">
        <w:rPr>
          <w:rFonts w:ascii="Times New Roman" w:eastAsia="宋体" w:hAnsi="Times New Roman" w:cs="Times New Roman"/>
          <w:sz w:val="21"/>
          <w:szCs w:val="21"/>
        </w:rPr>
        <w:t>ABC;</w:t>
      </w:r>
    </w:p>
    <w:p w:rsidR="00D37CF3" w:rsidRPr="00443B22" w:rsidP="00443B22">
      <w:pPr>
        <w:pStyle w:val="BodyText"/>
        <w:spacing w:after="0" w:line="240" w:lineRule="auto"/>
        <w:textAlignment w:val="center"/>
        <w:rPr>
          <w:rFonts w:ascii="Times New Roman" w:eastAsia="宋体" w:hAnsi="Times New Roman" w:cs="Times New Roman"/>
          <w:sz w:val="21"/>
          <w:szCs w:val="21"/>
        </w:rPr>
      </w:pPr>
      <w:r w:rsidRPr="00443B22">
        <w:rPr>
          <w:rFonts w:ascii="Times New Roman" w:eastAsia="宋体" w:hAnsi="宋体" w:cs="Times New Roman"/>
          <w:sz w:val="21"/>
          <w:szCs w:val="21"/>
        </w:rPr>
        <w:t>（</w:t>
      </w:r>
      <w:r w:rsidRPr="00443B22">
        <w:rPr>
          <w:rFonts w:ascii="Times New Roman" w:eastAsia="宋体" w:hAnsi="Times New Roman" w:cs="Times New Roman"/>
          <w:sz w:val="21"/>
          <w:szCs w:val="21"/>
        </w:rPr>
        <w:t>2)</w:t>
      </w:r>
      <w:r w:rsidRPr="00443B22">
        <w:rPr>
          <w:rFonts w:ascii="Times New Roman" w:eastAsia="宋体" w:hAnsi="宋体" w:cs="Times New Roman"/>
          <w:sz w:val="21"/>
          <w:szCs w:val="21"/>
        </w:rPr>
        <w:t>若</w:t>
      </w:r>
      <w:r>
        <w:rPr>
          <w:rFonts w:hint="eastAsia"/>
        </w:rPr>
        <w:object>
          <v:shape id="_x0000_i1051" type="#_x0000_t75" style="width:57.75pt;height:31.5pt" o:oleicon="f" o:ole="">
            <v:imagedata r:id="rId55" o:title=""/>
          </v:shape>
          <o:OLEObject Type="Embed" ProgID="Equation.DSMT4" ShapeID="_x0000_i1051" DrawAspect="Content" ObjectID="_1697986443" r:id="rId56"/>
        </w:object>
      </w:r>
      <w:r w:rsidRPr="00443B22">
        <w:rPr>
          <w:rFonts w:ascii="Times New Roman" w:eastAsia="宋体" w:hAnsi="Times New Roman" w:cs="Times New Roman"/>
          <w:sz w:val="21"/>
          <w:szCs w:val="21"/>
        </w:rPr>
        <w:t>,</w:t>
      </w:r>
      <w:r w:rsidRPr="00443B22">
        <w:rPr>
          <w:rFonts w:ascii="Times New Roman" w:eastAsia="宋体" w:hAnsi="宋体" w:cs="Times New Roman"/>
          <w:sz w:val="21"/>
          <w:szCs w:val="21"/>
        </w:rPr>
        <w:t>求二面角</w:t>
      </w:r>
      <w:r w:rsidRPr="00443B22">
        <w:rPr>
          <w:rFonts w:ascii="Times New Roman" w:eastAsia="宋体" w:hAnsi="Times New Roman" w:cs="Times New Roman"/>
          <w:sz w:val="21"/>
          <w:szCs w:val="21"/>
        </w:rPr>
        <w:t>P-A</w:t>
      </w:r>
      <w:r w:rsidRPr="007D06B0" w:rsidR="007D06B0">
        <w:rPr>
          <w:rFonts w:ascii="Times New Roman" w:eastAsia="宋体" w:hAnsi="Times New Roman" w:cs="Times New Roman"/>
          <w:sz w:val="21"/>
          <w:szCs w:val="21"/>
          <w:vertAlign w:val="subscript"/>
        </w:rPr>
        <w:t>1</w:t>
      </w:r>
      <w:r w:rsidRPr="00443B22">
        <w:rPr>
          <w:rFonts w:ascii="Times New Roman" w:eastAsia="宋体" w:hAnsi="Times New Roman" w:cs="Times New Roman"/>
          <w:sz w:val="21"/>
          <w:szCs w:val="21"/>
        </w:rPr>
        <w:t>C-A</w:t>
      </w:r>
      <w:r w:rsidRPr="00443B22">
        <w:rPr>
          <w:rFonts w:ascii="Times New Roman" w:eastAsia="宋体" w:hAnsi="宋体" w:cs="Times New Roman"/>
          <w:sz w:val="21"/>
          <w:szCs w:val="21"/>
        </w:rPr>
        <w:t>的正弦值．</w:t>
      </w:r>
    </w:p>
    <w:p w:rsidR="007D06B0" w:rsidP="00443B22">
      <w:pPr>
        <w:pStyle w:val="BodyText"/>
        <w:spacing w:after="0" w:line="240" w:lineRule="auto"/>
        <w:textAlignment w:val="center"/>
        <w:rPr>
          <w:rFonts w:ascii="Times New Roman" w:eastAsia="宋体" w:hAnsi="Times New Roman" w:cs="Times New Roman" w:hint="eastAsia"/>
          <w:sz w:val="21"/>
          <w:szCs w:val="21"/>
          <w:lang w:eastAsia="zh-CN"/>
        </w:rPr>
      </w:pPr>
      <w:r>
        <w:rPr>
          <w:rFonts w:ascii="Times New Roman" w:eastAsia="宋体" w:hAnsi="Times New Roman" w:cs="Times New Roman" w:hint="eastAsia"/>
          <w:noProof/>
          <w:sz w:val="21"/>
          <w:szCs w:val="21"/>
          <w:lang w:eastAsia="zh-CN"/>
        </w:rPr>
        <w:drawing>
          <wp:inline distT="0" distB="0" distL="0" distR="0">
            <wp:extent cx="1981200" cy="1990725"/>
            <wp:effectExtent l="19050" t="0" r="0" b="0"/>
            <wp:docPr id="124" name="图片 1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9824401" name="Picture 124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5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1200" cy="1990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D06B0" w:rsidP="00443B22">
      <w:pPr>
        <w:pStyle w:val="BodyText"/>
        <w:spacing w:after="0" w:line="240" w:lineRule="auto"/>
        <w:textAlignment w:val="center"/>
        <w:rPr>
          <w:rFonts w:ascii="Times New Roman" w:eastAsia="宋体" w:hAnsi="Times New Roman" w:cs="Times New Roman" w:hint="eastAsia"/>
          <w:sz w:val="21"/>
          <w:szCs w:val="21"/>
          <w:lang w:eastAsia="zh-CN"/>
        </w:rPr>
      </w:pPr>
    </w:p>
    <w:p w:rsidR="007D06B0" w:rsidP="00443B22">
      <w:pPr>
        <w:pStyle w:val="BodyText"/>
        <w:spacing w:after="0" w:line="240" w:lineRule="auto"/>
        <w:textAlignment w:val="center"/>
        <w:rPr>
          <w:rFonts w:ascii="Times New Roman" w:eastAsia="宋体" w:hAnsi="Times New Roman" w:cs="Times New Roman" w:hint="eastAsia"/>
          <w:sz w:val="21"/>
          <w:szCs w:val="21"/>
          <w:lang w:eastAsia="zh-CN"/>
        </w:rPr>
      </w:pPr>
    </w:p>
    <w:p w:rsidR="007D06B0" w:rsidP="00443B22">
      <w:pPr>
        <w:pStyle w:val="BodyText"/>
        <w:spacing w:after="0" w:line="240" w:lineRule="auto"/>
        <w:textAlignment w:val="center"/>
        <w:rPr>
          <w:rFonts w:ascii="Times New Roman" w:eastAsia="宋体" w:hAnsi="Times New Roman" w:cs="Times New Roman" w:hint="eastAsia"/>
          <w:sz w:val="21"/>
          <w:szCs w:val="21"/>
          <w:lang w:eastAsia="zh-CN"/>
        </w:rPr>
      </w:pPr>
    </w:p>
    <w:p w:rsidR="007D06B0" w:rsidP="00443B22">
      <w:pPr>
        <w:pStyle w:val="BodyText"/>
        <w:spacing w:after="0" w:line="240" w:lineRule="auto"/>
        <w:textAlignment w:val="center"/>
        <w:rPr>
          <w:rFonts w:ascii="Times New Roman" w:eastAsia="宋体" w:hAnsi="Times New Roman" w:cs="Times New Roman" w:hint="eastAsia"/>
          <w:sz w:val="21"/>
          <w:szCs w:val="21"/>
          <w:lang w:eastAsia="zh-CN"/>
        </w:rPr>
      </w:pPr>
    </w:p>
    <w:p w:rsidR="00D37CF3" w:rsidRPr="00443B22" w:rsidP="00443B22">
      <w:pPr>
        <w:pStyle w:val="BodyText"/>
        <w:spacing w:after="0" w:line="240" w:lineRule="auto"/>
        <w:textAlignment w:val="center"/>
        <w:rPr>
          <w:rFonts w:ascii="Times New Roman" w:eastAsia="宋体" w:hAnsi="Times New Roman" w:cs="Times New Roman"/>
          <w:sz w:val="21"/>
          <w:szCs w:val="21"/>
          <w:lang w:eastAsia="zh-CN"/>
        </w:rPr>
      </w:pPr>
      <w:r w:rsidRPr="00443B22">
        <w:rPr>
          <w:rFonts w:ascii="Times New Roman" w:eastAsia="宋体" w:hAnsi="Times New Roman" w:cs="Times New Roman"/>
          <w:sz w:val="21"/>
          <w:szCs w:val="21"/>
          <w:lang w:eastAsia="zh-CN"/>
        </w:rPr>
        <w:t>22.(12</w:t>
      </w:r>
      <w:r w:rsidRPr="00443B22">
        <w:rPr>
          <w:rFonts w:ascii="Times New Roman" w:eastAsia="宋体" w:hAnsi="宋体" w:cs="Times New Roman"/>
          <w:sz w:val="21"/>
          <w:szCs w:val="21"/>
          <w:lang w:eastAsia="zh-CN"/>
        </w:rPr>
        <w:t>分）已知函数</w:t>
      </w:r>
      <w:r w:rsidRPr="00443B22">
        <w:rPr>
          <w:rFonts w:ascii="Times New Roman" w:eastAsia="宋体" w:hAnsi="Times New Roman" w:cs="Times New Roman"/>
          <w:sz w:val="21"/>
          <w:szCs w:val="21"/>
          <w:lang w:eastAsia="zh-CN"/>
        </w:rPr>
        <w:t>f(x)=(x-1)e</w:t>
      </w:r>
      <w:r w:rsidRPr="007D06B0">
        <w:rPr>
          <w:rFonts w:ascii="Times New Roman" w:eastAsia="宋体" w:hAnsi="Times New Roman" w:cs="Times New Roman"/>
          <w:sz w:val="21"/>
          <w:szCs w:val="21"/>
          <w:vertAlign w:val="superscript"/>
          <w:lang w:eastAsia="zh-CN"/>
        </w:rPr>
        <w:t>x+1</w:t>
      </w:r>
      <w:r w:rsidRPr="00443B22">
        <w:rPr>
          <w:rFonts w:ascii="Times New Roman" w:eastAsia="宋体" w:hAnsi="Times New Roman" w:cs="Times New Roman"/>
          <w:sz w:val="21"/>
          <w:szCs w:val="21"/>
          <w:lang w:eastAsia="zh-CN"/>
        </w:rPr>
        <w:t>+ax</w:t>
      </w:r>
      <w:r w:rsidRPr="007D06B0">
        <w:rPr>
          <w:rFonts w:ascii="Times New Roman" w:eastAsia="宋体" w:hAnsi="Times New Roman" w:cs="Times New Roman"/>
          <w:sz w:val="21"/>
          <w:szCs w:val="21"/>
          <w:vertAlign w:val="superscript"/>
          <w:lang w:eastAsia="zh-CN"/>
        </w:rPr>
        <w:t>2</w:t>
      </w:r>
      <w:r w:rsidRPr="00443B22">
        <w:rPr>
          <w:rFonts w:ascii="Times New Roman" w:eastAsia="宋体" w:hAnsi="Times New Roman" w:cs="Times New Roman"/>
          <w:sz w:val="21"/>
          <w:szCs w:val="21"/>
          <w:lang w:eastAsia="zh-CN"/>
        </w:rPr>
        <w:t>(a</w:t>
      </w:r>
      <w:r w:rsidRPr="007D06B0" w:rsidR="007D06B0">
        <w:rPr>
          <w:rFonts w:ascii="Times New Roman" w:eastAsia="宋体" w:hAnsi="Times New Roman" w:cs="Times New Roman" w:hint="eastAsia"/>
          <w:sz w:val="21"/>
          <w:szCs w:val="21"/>
          <w:lang w:eastAsia="zh-CN"/>
        </w:rPr>
        <w:t>∈</w:t>
      </w:r>
      <w:r w:rsidRPr="00443B22">
        <w:rPr>
          <w:rFonts w:ascii="Times New Roman" w:eastAsia="宋体" w:hAnsi="Times New Roman" w:cs="Times New Roman"/>
          <w:sz w:val="21"/>
          <w:szCs w:val="21"/>
          <w:lang w:eastAsia="zh-CN"/>
        </w:rPr>
        <w:t>R).</w:t>
      </w:r>
    </w:p>
    <w:p w:rsidR="00D37CF3" w:rsidRPr="00443B22" w:rsidP="00443B22">
      <w:pPr>
        <w:pStyle w:val="BodyText"/>
        <w:spacing w:after="0" w:line="240" w:lineRule="auto"/>
        <w:textAlignment w:val="center"/>
        <w:rPr>
          <w:rFonts w:ascii="Times New Roman" w:eastAsia="宋体" w:hAnsi="Times New Roman" w:cs="Times New Roman"/>
          <w:sz w:val="21"/>
          <w:szCs w:val="21"/>
          <w:lang w:eastAsia="zh-CN"/>
        </w:rPr>
      </w:pPr>
      <w:r w:rsidRPr="00443B22">
        <w:rPr>
          <w:rFonts w:ascii="Times New Roman" w:eastAsia="宋体" w:hAnsi="宋体" w:cs="Times New Roman"/>
          <w:sz w:val="21"/>
          <w:szCs w:val="21"/>
          <w:lang w:eastAsia="zh-CN"/>
        </w:rPr>
        <w:t>（</w:t>
      </w:r>
      <w:r w:rsidRPr="00443B22">
        <w:rPr>
          <w:rFonts w:ascii="Times New Roman" w:eastAsia="宋体" w:hAnsi="Times New Roman" w:cs="Times New Roman"/>
          <w:sz w:val="21"/>
          <w:szCs w:val="21"/>
          <w:lang w:eastAsia="zh-CN"/>
        </w:rPr>
        <w:t>1)</w:t>
      </w:r>
      <w:r w:rsidRPr="00443B22">
        <w:rPr>
          <w:rFonts w:ascii="Times New Roman" w:eastAsia="宋体" w:hAnsi="宋体" w:cs="Times New Roman"/>
          <w:sz w:val="21"/>
          <w:szCs w:val="21"/>
          <w:lang w:eastAsia="zh-CN"/>
        </w:rPr>
        <w:t>若</w:t>
      </w:r>
      <w:r w:rsidRPr="00443B22">
        <w:rPr>
          <w:rFonts w:ascii="Times New Roman" w:eastAsia="宋体" w:hAnsi="Times New Roman" w:cs="Times New Roman"/>
          <w:sz w:val="21"/>
          <w:szCs w:val="21"/>
          <w:lang w:eastAsia="zh-CN"/>
        </w:rPr>
        <w:t>a=</w:t>
      </w:r>
      <w:r w:rsidR="007D06B0">
        <w:rPr>
          <w:rFonts w:ascii="Times New Roman" w:eastAsia="宋体" w:hAnsi="Times New Roman" w:cs="Times New Roman" w:hint="eastAsia"/>
          <w:sz w:val="21"/>
          <w:szCs w:val="21"/>
          <w:lang w:eastAsia="zh-CN"/>
        </w:rPr>
        <w:t xml:space="preserve"> </w:t>
      </w:r>
      <w:r w:rsidRPr="00443B22">
        <w:rPr>
          <w:rFonts w:ascii="Times New Roman" w:eastAsia="宋体" w:hAnsi="Times New Roman" w:cs="Times New Roman"/>
          <w:sz w:val="21"/>
          <w:szCs w:val="21"/>
          <w:lang w:eastAsia="zh-CN"/>
        </w:rPr>
        <w:t>-1,</w:t>
      </w:r>
      <w:r w:rsidRPr="00443B22">
        <w:rPr>
          <w:rFonts w:ascii="Times New Roman" w:eastAsia="宋体" w:hAnsi="宋体" w:cs="Times New Roman"/>
          <w:sz w:val="21"/>
          <w:szCs w:val="21"/>
          <w:lang w:eastAsia="zh-CN"/>
        </w:rPr>
        <w:t>试讨论函数</w:t>
      </w:r>
      <w:r w:rsidRPr="00443B22">
        <w:rPr>
          <w:rFonts w:ascii="Times New Roman" w:eastAsia="宋体" w:hAnsi="Times New Roman" w:cs="Times New Roman"/>
          <w:sz w:val="21"/>
          <w:szCs w:val="21"/>
          <w:lang w:eastAsia="zh-CN"/>
        </w:rPr>
        <w:t>f(x)</w:t>
      </w:r>
      <w:r w:rsidRPr="00443B22">
        <w:rPr>
          <w:rFonts w:ascii="Times New Roman" w:eastAsia="宋体" w:hAnsi="宋体" w:cs="Times New Roman"/>
          <w:sz w:val="21"/>
          <w:szCs w:val="21"/>
          <w:lang w:eastAsia="zh-CN"/>
        </w:rPr>
        <w:t>的单调性；</w:t>
      </w:r>
    </w:p>
    <w:p w:rsidR="00D37CF3" w:rsidP="00443B22">
      <w:pPr>
        <w:pStyle w:val="BodyText"/>
        <w:spacing w:after="0" w:line="240" w:lineRule="auto"/>
        <w:textAlignment w:val="center"/>
        <w:rPr>
          <w:rFonts w:ascii="Times New Roman" w:eastAsia="宋体" w:hAnsi="Times New Roman" w:cs="Times New Roman" w:hint="eastAsia"/>
          <w:sz w:val="21"/>
          <w:szCs w:val="21"/>
          <w:lang w:eastAsia="zh-CN"/>
        </w:rPr>
      </w:pPr>
      <w:r w:rsidRPr="00443B22">
        <w:rPr>
          <w:rFonts w:ascii="Times New Roman" w:eastAsia="宋体" w:hAnsi="宋体" w:cs="Times New Roman"/>
          <w:sz w:val="21"/>
          <w:szCs w:val="21"/>
          <w:lang w:eastAsia="zh-CN"/>
        </w:rPr>
        <w:t>（</w:t>
      </w:r>
      <w:r w:rsidRPr="00443B22">
        <w:rPr>
          <w:rFonts w:ascii="Times New Roman" w:eastAsia="宋体" w:hAnsi="Times New Roman" w:cs="Times New Roman"/>
          <w:sz w:val="21"/>
          <w:szCs w:val="21"/>
          <w:lang w:eastAsia="zh-CN"/>
        </w:rPr>
        <w:t>2)</w:t>
      </w:r>
      <w:r w:rsidRPr="00443B22">
        <w:rPr>
          <w:rFonts w:ascii="Times New Roman" w:eastAsia="宋体" w:hAnsi="宋体" w:cs="Times New Roman"/>
          <w:sz w:val="21"/>
          <w:szCs w:val="21"/>
          <w:lang w:eastAsia="zh-CN"/>
        </w:rPr>
        <w:t>若函数</w:t>
      </w:r>
      <w:r w:rsidRPr="00443B22">
        <w:rPr>
          <w:rFonts w:ascii="Times New Roman" w:eastAsia="宋体" w:hAnsi="Times New Roman" w:cs="Times New Roman"/>
          <w:sz w:val="21"/>
          <w:szCs w:val="21"/>
          <w:lang w:eastAsia="zh-CN"/>
        </w:rPr>
        <w:t>f(x)</w:t>
      </w:r>
      <w:r w:rsidRPr="00443B22">
        <w:rPr>
          <w:rFonts w:ascii="Times New Roman" w:eastAsia="宋体" w:hAnsi="宋体" w:cs="Times New Roman"/>
          <w:sz w:val="21"/>
          <w:szCs w:val="21"/>
          <w:lang w:eastAsia="zh-CN"/>
        </w:rPr>
        <w:t>存在两个零点</w:t>
      </w:r>
      <w:r w:rsidRPr="00443B22">
        <w:rPr>
          <w:rFonts w:ascii="Times New Roman" w:eastAsia="宋体" w:hAnsi="Times New Roman" w:cs="Times New Roman"/>
          <w:sz w:val="21"/>
          <w:szCs w:val="21"/>
          <w:lang w:eastAsia="zh-CN"/>
        </w:rPr>
        <w:t>x</w:t>
      </w:r>
      <w:r w:rsidRPr="007D06B0">
        <w:rPr>
          <w:rFonts w:ascii="Times New Roman" w:eastAsia="宋体" w:hAnsi="Times New Roman" w:cs="Times New Roman"/>
          <w:sz w:val="21"/>
          <w:szCs w:val="21"/>
          <w:vertAlign w:val="subscript"/>
          <w:lang w:eastAsia="zh-CN"/>
        </w:rPr>
        <w:t>1</w:t>
      </w:r>
      <w:r w:rsidRPr="00443B22">
        <w:rPr>
          <w:rFonts w:ascii="Times New Roman" w:eastAsia="宋体" w:hAnsi="Times New Roman" w:cs="Times New Roman"/>
          <w:sz w:val="21"/>
          <w:szCs w:val="21"/>
          <w:lang w:eastAsia="zh-CN"/>
        </w:rPr>
        <w:t>,x</w:t>
      </w:r>
      <w:r w:rsidRPr="007D06B0">
        <w:rPr>
          <w:rFonts w:ascii="Times New Roman" w:eastAsia="宋体" w:hAnsi="Times New Roman" w:cs="Times New Roman"/>
          <w:sz w:val="21"/>
          <w:szCs w:val="21"/>
          <w:vertAlign w:val="subscript"/>
          <w:lang w:eastAsia="zh-CN"/>
        </w:rPr>
        <w:t>2</w:t>
      </w:r>
      <w:r w:rsidRPr="00443B22">
        <w:rPr>
          <w:rFonts w:ascii="Times New Roman" w:eastAsia="宋体" w:hAnsi="Times New Roman" w:cs="Times New Roman"/>
          <w:sz w:val="21"/>
          <w:szCs w:val="21"/>
          <w:lang w:eastAsia="zh-CN"/>
        </w:rPr>
        <w:t>,</w:t>
      </w:r>
      <w:r w:rsidRPr="00443B22">
        <w:rPr>
          <w:rFonts w:ascii="Times New Roman" w:eastAsia="宋体" w:hAnsi="宋体" w:cs="Times New Roman"/>
          <w:sz w:val="21"/>
          <w:szCs w:val="21"/>
          <w:lang w:eastAsia="zh-CN"/>
        </w:rPr>
        <w:t>证明：</w:t>
      </w:r>
      <w:r w:rsidRPr="00443B22">
        <w:rPr>
          <w:rFonts w:ascii="Times New Roman" w:eastAsia="宋体" w:hAnsi="Times New Roman" w:cs="Times New Roman"/>
          <w:sz w:val="21"/>
          <w:szCs w:val="21"/>
          <w:lang w:eastAsia="zh-CN"/>
        </w:rPr>
        <w:t>x</w:t>
      </w:r>
      <w:r w:rsidRPr="007D06B0">
        <w:rPr>
          <w:rFonts w:ascii="Times New Roman" w:eastAsia="宋体" w:hAnsi="Times New Roman" w:cs="Times New Roman"/>
          <w:sz w:val="21"/>
          <w:szCs w:val="21"/>
          <w:vertAlign w:val="subscript"/>
          <w:lang w:eastAsia="zh-CN"/>
        </w:rPr>
        <w:t>1</w:t>
      </w:r>
      <w:r w:rsidRPr="00443B22">
        <w:rPr>
          <w:rFonts w:ascii="Times New Roman" w:eastAsia="宋体" w:hAnsi="Times New Roman" w:cs="Times New Roman"/>
          <w:sz w:val="21"/>
          <w:szCs w:val="21"/>
          <w:lang w:eastAsia="zh-CN"/>
        </w:rPr>
        <w:t>+x</w:t>
      </w:r>
      <w:r w:rsidRPr="007D06B0">
        <w:rPr>
          <w:rFonts w:ascii="Times New Roman" w:eastAsia="宋体" w:hAnsi="Times New Roman" w:cs="Times New Roman"/>
          <w:sz w:val="21"/>
          <w:szCs w:val="21"/>
          <w:vertAlign w:val="subscript"/>
          <w:lang w:eastAsia="zh-CN"/>
        </w:rPr>
        <w:t>2</w:t>
      </w:r>
      <w:r w:rsidRPr="00443B22">
        <w:rPr>
          <w:rFonts w:ascii="Times New Roman" w:eastAsia="宋体" w:hAnsi="Times New Roman" w:cs="Times New Roman"/>
          <w:sz w:val="21"/>
          <w:szCs w:val="21"/>
          <w:lang w:eastAsia="zh-CN"/>
        </w:rPr>
        <w:t>&lt;0.</w:t>
      </w:r>
    </w:p>
    <w:p w:rsidR="007D06B0" w:rsidP="00443B22">
      <w:pPr>
        <w:pStyle w:val="BodyText"/>
        <w:spacing w:after="0" w:line="240" w:lineRule="auto"/>
        <w:textAlignment w:val="center"/>
        <w:rPr>
          <w:rFonts w:ascii="Times New Roman" w:eastAsia="宋体" w:hAnsi="Times New Roman" w:cs="Times New Roman" w:hint="eastAsia"/>
          <w:sz w:val="21"/>
          <w:szCs w:val="21"/>
          <w:lang w:eastAsia="zh-CN"/>
        </w:rPr>
      </w:pPr>
    </w:p>
    <w:p w:rsidR="007D06B0" w:rsidP="00443B22">
      <w:pPr>
        <w:pStyle w:val="BodyText"/>
        <w:spacing w:after="0" w:line="240" w:lineRule="auto"/>
        <w:textAlignment w:val="center"/>
        <w:rPr>
          <w:rFonts w:ascii="Times New Roman" w:eastAsia="宋体" w:hAnsi="Times New Roman" w:cs="Times New Roman" w:hint="eastAsia"/>
          <w:sz w:val="21"/>
          <w:szCs w:val="21"/>
          <w:lang w:eastAsia="zh-CN"/>
        </w:rPr>
      </w:pPr>
    </w:p>
    <w:p w:rsidR="007D06B0" w:rsidRPr="00443B22" w:rsidP="00443B22">
      <w:pPr>
        <w:pStyle w:val="BodyText"/>
        <w:spacing w:after="0" w:line="240" w:lineRule="auto"/>
        <w:textAlignment w:val="center"/>
        <w:rPr>
          <w:rFonts w:ascii="Times New Roman" w:eastAsia="宋体" w:hAnsi="Times New Roman" w:cs="Times New Roman"/>
          <w:sz w:val="21"/>
          <w:szCs w:val="21"/>
          <w:lang w:eastAsia="zh-CN"/>
        </w:rPr>
        <w:sectPr w:rsidSect="00034616">
          <w:pgSz w:w="12240" w:h="15840"/>
          <w:pgMar w:top="1440" w:right="1800" w:bottom="1440" w:left="1800" w:header="720" w:footer="720" w:gutter="0"/>
          <w:cols w:space="720"/>
          <w:docGrid w:linePitch="360"/>
        </w:sectPr>
      </w:pPr>
    </w:p>
    <w:p>
      <w:r w:rsidRPr="00443B22" w:rsidR="007D06B0">
        <w:rPr>
          <w:rFonts w:ascii="Times New Roman" w:eastAsia="宋体" w:hAnsi="Times New Roman" w:cs="Times New Roman"/>
          <w:sz w:val="21"/>
          <w:szCs w:val="21"/>
          <w:lang w:eastAsia="zh-CN"/>
        </w:rPr>
        <w:drawing>
          <wp:inline>
            <wp:extent cx="5088376" cy="8229600"/>
            <wp:docPr id="100030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2844788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8"/>
                    <a:stretch>
                      <a:fillRect/>
                    </a:stretch>
                  </pic:blipFill>
                  <pic:spPr>
                    <a:xfrm>
                      <a:off x="0" y="0"/>
                      <a:ext cx="5088376" cy="822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2240" w:h="15840"/>
      <w:pgMar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characterSpacingControl w:val="doNotCompress"/>
  <w:compat>
    <w:useFELayout/>
  </w:compat>
  <w:rsids>
    <w:rsidRoot w:val="00B47730"/>
    <w:rsid w:val="00034616"/>
    <w:rsid w:val="0006063C"/>
    <w:rsid w:val="0015074B"/>
    <w:rsid w:val="0029639D"/>
    <w:rsid w:val="00326F90"/>
    <w:rsid w:val="00443B22"/>
    <w:rsid w:val="007D06B0"/>
    <w:rsid w:val="00A31F64"/>
    <w:rsid w:val="00AA1D8D"/>
    <w:rsid w:val="00B43D08"/>
    <w:rsid w:val="00B47730"/>
    <w:rsid w:val="00CB0664"/>
    <w:rsid w:val="00D37CF3"/>
    <w:rsid w:val="00E33E70"/>
    <w:rsid w:val="00FC693F"/>
  </w:rsids>
  <m:mathPr>
    <m:mathFont m:val="Cambria Math"/>
    <m:smallFrac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微软雅黑" w:eastAsia="微软雅黑" w:hAnsi="微软雅黑"/>
    </w:rPr>
  </w:style>
  <w:style w:type="paragraph" w:styleId="Heading1">
    <w:name w:val="heading 1"/>
    <w:basedOn w:val="Normal"/>
    <w:next w:val="Normal"/>
    <w:link w:val="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">
    <w:name w:val="页眉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Char0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0">
    <w:name w:val="页脚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1Char">
    <w:name w:val="标题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Char">
    <w:name w:val="标题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Char">
    <w:name w:val="标题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Char1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Char1">
    <w:name w:val="标题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Char2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Char2">
    <w:name w:val="副标题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Char3"/>
    <w:uiPriority w:val="99"/>
    <w:unhideWhenUsed/>
    <w:rsid w:val="00AA1D8D"/>
    <w:pPr>
      <w:spacing w:after="120"/>
    </w:pPr>
  </w:style>
  <w:style w:type="character" w:customStyle="1" w:styleId="Char3">
    <w:name w:val="正文文本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2Char0"/>
    <w:uiPriority w:val="99"/>
    <w:unhideWhenUsed/>
    <w:rsid w:val="00AA1D8D"/>
    <w:pPr>
      <w:spacing w:after="120" w:line="480" w:lineRule="auto"/>
    </w:pPr>
  </w:style>
  <w:style w:type="character" w:customStyle="1" w:styleId="2Char0">
    <w:name w:val="正文文本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3Char0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Char0">
    <w:name w:val="正文文本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">
    <w:name w:val="macro"/>
    <w:link w:val="Char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Char4">
    <w:name w:val="宏文本 Char"/>
    <w:basedOn w:val="DefaultParagraphFont"/>
    <w:link w:val="Macro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Char5"/>
    <w:uiPriority w:val="29"/>
    <w:qFormat/>
    <w:rsid w:val="00FC693F"/>
    <w:rPr>
      <w:i/>
      <w:iCs/>
      <w:color w:val="000000" w:themeColor="text1"/>
    </w:rPr>
  </w:style>
  <w:style w:type="character" w:customStyle="1" w:styleId="Char5">
    <w:name w:val="引用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4Char">
    <w:name w:val="标题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Char">
    <w:name w:val="标题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Char">
    <w:name w:val="标题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Char">
    <w:name w:val="标题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Char">
    <w:name w:val="标题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Char">
    <w:name w:val="标题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Char6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har6">
    <w:name w:val="明显引用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Col">
      <w:rPr>
        <w:b/>
        <w:bCs/>
      </w:r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LightShading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Col">
      <w:rPr>
        <w:b/>
        <w:bCs/>
      </w:r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Col">
      <w:rPr>
        <w:b/>
        <w:bCs/>
      </w:r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Col">
      <w:rPr>
        <w:b/>
        <w:bCs/>
      </w:r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Col">
      <w:rPr>
        <w:b/>
        <w:bCs/>
      </w:r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Col">
      <w:rPr>
        <w:b/>
        <w:bCs/>
      </w:r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Col">
      <w:rPr>
        <w:b/>
        <w:bCs/>
      </w:r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customStyle="1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firstCol">
      <w:rPr>
        <w:b/>
        <w:bCs/>
      </w:r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lastCol">
      <w:rPr>
        <w:b/>
        <w:bCs/>
      </w:r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customStyle="1" w:styleId="LightList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firstCol">
      <w:rPr>
        <w:b/>
        <w:bCs/>
      </w:r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lastCol">
      <w:rPr>
        <w:b/>
        <w:bCs/>
      </w:r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firstCol">
      <w:rPr>
        <w:b/>
        <w:bCs/>
      </w:r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lastCol">
      <w:rPr>
        <w:b/>
        <w:bCs/>
      </w:r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firstCol">
      <w:rPr>
        <w:b/>
        <w:bCs/>
      </w:r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lastCol">
      <w:rPr>
        <w:b/>
        <w:bCs/>
      </w:r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firstCol">
      <w:rPr>
        <w:b/>
        <w:bCs/>
      </w:r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lastCol">
      <w:rPr>
        <w:b/>
        <w:bCs/>
      </w:r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firstCol">
      <w:rPr>
        <w:b/>
        <w:bCs/>
      </w:r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lastCol">
      <w:rPr>
        <w:b/>
        <w:bCs/>
      </w:r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firstCol">
      <w:rPr>
        <w:b/>
        <w:bCs/>
      </w:r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lastCol">
      <w:rPr>
        <w:b/>
        <w:bCs/>
      </w:r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customStyle="1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customStyle="1" w:styleId="LightGrid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customStyle="1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</w:r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lastCol">
      <w:rPr>
        <w:b/>
        <w:bCs/>
      </w:r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1Vert">
      <w:tblPr/>
      <w:tcPr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</w:r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lastCol">
      <w:rPr>
        <w:b/>
        <w:bCs/>
      </w:r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1Vert">
      <w:tblPr/>
      <w:tcPr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firstCol">
      <w:rPr>
        <w:b/>
        <w:bCs/>
      </w:r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lastCol">
      <w:rPr>
        <w:b/>
        <w:bCs/>
      </w:r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1Vert">
      <w:tblPr/>
      <w:tcPr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firstCol">
      <w:rPr>
        <w:b/>
        <w:bCs/>
      </w:r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lastCol">
      <w:rPr>
        <w:b/>
        <w:bCs/>
      </w:r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1Vert">
      <w:tblPr/>
      <w:tcPr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firstCol">
      <w:rPr>
        <w:b/>
        <w:bCs/>
      </w:r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lastCol">
      <w:rPr>
        <w:b/>
        <w:bCs/>
      </w:r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1Vert">
      <w:tblPr/>
      <w:tcPr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firstCol">
      <w:rPr>
        <w:b/>
        <w:bCs/>
      </w:r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lastCol">
      <w:rPr>
        <w:b/>
        <w:bCs/>
      </w:r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1Vert">
      <w:tblPr/>
      <w:tcPr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firstCol">
      <w:rPr>
        <w:b/>
        <w:bCs/>
      </w:r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lastCol">
      <w:rPr>
        <w:b/>
        <w:bCs/>
      </w:r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1Vert">
      <w:tblPr/>
      <w:tcPr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Shading2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Horz">
      <w:tblPr/>
      <w:tcPr>
        <w:shd w:val="clear" w:color="auto" w:fill="C0C0C0" w:themeFill="text1" w:themeFillTint="3F"/>
      </w:tcPr>
    </w:tblStylePr>
    <w:tblStylePr w:type="band1Vert">
      <w:tblPr/>
      <w:tcPr>
        <w:shd w:val="clear" w:color="auto" w:fill="C0C0C0" w:themeFill="text1" w:themeFillTint="3F"/>
      </w:tcPr>
    </w:tblStylePr>
  </w:style>
  <w:style w:type="table" w:customStyle="1" w:styleId="MediumList1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Horz">
      <w:tblPr/>
      <w:tcPr>
        <w:shd w:val="clear" w:color="auto" w:fill="D3DFEE" w:themeFill="accent1" w:themeFillTint="3F"/>
      </w:tcPr>
    </w:tblStylePr>
    <w:tblStylePr w:type="band1Vert">
      <w:tblPr/>
      <w:tcPr>
        <w:shd w:val="clear" w:color="auto" w:fill="D3DFEE" w:themeFill="accent1" w:themeFillTint="3F"/>
      </w:tcPr>
    </w:tblStylePr>
  </w:style>
  <w:style w:type="table" w:styleId="MediumList1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Horz">
      <w:tblPr/>
      <w:tcPr>
        <w:shd w:val="clear" w:color="auto" w:fill="EFD3D2" w:themeFill="accent2" w:themeFillTint="3F"/>
      </w:tcPr>
    </w:tblStylePr>
    <w:tblStylePr w:type="band1Vert">
      <w:tblPr/>
      <w:tcPr>
        <w:shd w:val="clear" w:color="auto" w:fill="EFD3D2" w:themeFill="accent2" w:themeFillTint="3F"/>
      </w:tcPr>
    </w:tblStylePr>
  </w:style>
  <w:style w:type="table" w:styleId="MediumList1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Horz">
      <w:tblPr/>
      <w:tcPr>
        <w:shd w:val="clear" w:color="auto" w:fill="E6EED5" w:themeFill="accent3" w:themeFillTint="3F"/>
      </w:tcPr>
    </w:tblStylePr>
    <w:tblStylePr w:type="band1Vert">
      <w:tblPr/>
      <w:tcPr>
        <w:shd w:val="clear" w:color="auto" w:fill="E6EED5" w:themeFill="accent3" w:themeFillTint="3F"/>
      </w:tcPr>
    </w:tblStylePr>
  </w:style>
  <w:style w:type="table" w:styleId="MediumList1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Horz">
      <w:tblPr/>
      <w:tcPr>
        <w:shd w:val="clear" w:color="auto" w:fill="DFD8E8" w:themeFill="accent4" w:themeFillTint="3F"/>
      </w:tcPr>
    </w:tblStylePr>
    <w:tblStylePr w:type="band1Vert">
      <w:tblPr/>
      <w:tcPr>
        <w:shd w:val="clear" w:color="auto" w:fill="DFD8E8" w:themeFill="accent4" w:themeFillTint="3F"/>
      </w:tcPr>
    </w:tblStylePr>
  </w:style>
  <w:style w:type="table" w:styleId="MediumList1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Horz">
      <w:tblPr/>
      <w:tcPr>
        <w:shd w:val="clear" w:color="auto" w:fill="D2EAF1" w:themeFill="accent5" w:themeFillTint="3F"/>
      </w:tcPr>
    </w:tblStylePr>
    <w:tblStylePr w:type="band1Vert">
      <w:tblPr/>
      <w:tcPr>
        <w:shd w:val="clear" w:color="auto" w:fill="D2EAF1" w:themeFill="accent5" w:themeFillTint="3F"/>
      </w:tcPr>
    </w:tblStylePr>
  </w:style>
  <w:style w:type="table" w:styleId="MediumList1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Horz">
      <w:tblPr/>
      <w:tcPr>
        <w:shd w:val="clear" w:color="auto" w:fill="FDE4D0" w:themeFill="accent6" w:themeFillTint="3F"/>
      </w:tcPr>
    </w:tblStylePr>
    <w:tblStylePr w:type="band1Vert">
      <w:tblPr/>
      <w:tcPr>
        <w:shd w:val="clear" w:color="auto" w:fill="FDE4D0" w:themeFill="accent6" w:themeFillTint="3F"/>
      </w:tcPr>
    </w:tblStylePr>
  </w:style>
  <w:style w:type="table" w:customStyle="1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firstCol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lastCol">
      <w:rPr>
        <w:b/>
        <w:bCs/>
      </w:rPr>
    </w:tblStylePr>
    <w:tblStylePr w:type="band1Horz">
      <w:tblPr/>
      <w:tcPr>
        <w:shd w:val="clear" w:color="auto" w:fill="808080" w:themeFill="text1" w:themeFillTint="7F"/>
      </w:tcPr>
    </w:tblStylePr>
    <w:tblStylePr w:type="band1Vert">
      <w:tblPr/>
      <w:tcPr>
        <w:shd w:val="clear" w:color="auto" w:fill="808080" w:themeFill="text1" w:themeFillTint="7F"/>
      </w:tcPr>
    </w:tblStylePr>
  </w:style>
  <w:style w:type="table" w:styleId="MediumGrid1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firstCol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lastCol">
      <w:rPr>
        <w:b/>
        <w:bCs/>
      </w:rPr>
    </w:tblStylePr>
    <w:tblStylePr w:type="band1Horz">
      <w:tblPr/>
      <w:tcPr>
        <w:shd w:val="clear" w:color="auto" w:fill="A7BFDE" w:themeFill="accent1" w:themeFillTint="7F"/>
      </w:tcPr>
    </w:tblStylePr>
    <w:tblStylePr w:type="band1Vert">
      <w:tblPr/>
      <w:tcPr>
        <w:shd w:val="clear" w:color="auto" w:fill="A7BFDE" w:themeFill="accent1" w:themeFillTint="7F"/>
      </w:tcPr>
    </w:tblStylePr>
  </w:style>
  <w:style w:type="table" w:styleId="MediumGrid1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firstCol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lastCol">
      <w:rPr>
        <w:b/>
        <w:bCs/>
      </w:rPr>
    </w:tblStylePr>
    <w:tblStylePr w:type="band1Horz">
      <w:tblPr/>
      <w:tcPr>
        <w:shd w:val="clear" w:color="auto" w:fill="DFA7A6" w:themeFill="accent2" w:themeFillTint="7F"/>
      </w:tcPr>
    </w:tblStylePr>
    <w:tblStylePr w:type="band1Vert">
      <w:tblPr/>
      <w:tcPr>
        <w:shd w:val="clear" w:color="auto" w:fill="DFA7A6" w:themeFill="accent2" w:themeFillTint="7F"/>
      </w:tcPr>
    </w:tblStylePr>
  </w:style>
  <w:style w:type="table" w:styleId="MediumGrid1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firstCol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lastCol">
      <w:rPr>
        <w:b/>
        <w:bCs/>
      </w:rPr>
    </w:tblStylePr>
    <w:tblStylePr w:type="band1Horz">
      <w:tblPr/>
      <w:tcPr>
        <w:shd w:val="clear" w:color="auto" w:fill="CDDDAC" w:themeFill="accent3" w:themeFillTint="7F"/>
      </w:tcPr>
    </w:tblStylePr>
    <w:tblStylePr w:type="band1Vert">
      <w:tblPr/>
      <w:tcPr>
        <w:shd w:val="clear" w:color="auto" w:fill="CDDDAC" w:themeFill="accent3" w:themeFillTint="7F"/>
      </w:tcPr>
    </w:tblStylePr>
  </w:style>
  <w:style w:type="table" w:styleId="MediumGrid1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firstCol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lastCol">
      <w:rPr>
        <w:b/>
        <w:bCs/>
      </w:rPr>
    </w:tblStylePr>
    <w:tblStylePr w:type="band1Horz">
      <w:tblPr/>
      <w:tcPr>
        <w:shd w:val="clear" w:color="auto" w:fill="BFB1D0" w:themeFill="accent4" w:themeFillTint="7F"/>
      </w:tcPr>
    </w:tblStylePr>
    <w:tblStylePr w:type="band1Vert">
      <w:tblPr/>
      <w:tcPr>
        <w:shd w:val="clear" w:color="auto" w:fill="BFB1D0" w:themeFill="accent4" w:themeFillTint="7F"/>
      </w:tcPr>
    </w:tblStylePr>
  </w:style>
  <w:style w:type="table" w:styleId="MediumGrid1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firstCol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lastCol">
      <w:rPr>
        <w:b/>
        <w:bCs/>
      </w:rPr>
    </w:tblStylePr>
    <w:tblStylePr w:type="band1Horz">
      <w:tblPr/>
      <w:tcPr>
        <w:shd w:val="clear" w:color="auto" w:fill="A5D5E2" w:themeFill="accent5" w:themeFillTint="7F"/>
      </w:tcPr>
    </w:tblStylePr>
    <w:tblStylePr w:type="band1Vert">
      <w:tblPr/>
      <w:tcPr>
        <w:shd w:val="clear" w:color="auto" w:fill="A5D5E2" w:themeFill="accent5" w:themeFillTint="7F"/>
      </w:tcPr>
    </w:tblStylePr>
  </w:style>
  <w:style w:type="table" w:styleId="MediumGrid1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firstCol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lastCol">
      <w:rPr>
        <w:b/>
        <w:bCs/>
      </w:rPr>
    </w:tblStylePr>
    <w:tblStylePr w:type="band1Horz">
      <w:tblPr/>
      <w:tcPr>
        <w:shd w:val="clear" w:color="auto" w:fill="FBCAA2" w:themeFill="accent6" w:themeFillTint="7F"/>
      </w:tcPr>
    </w:tblStylePr>
    <w:tblStylePr w:type="band1Vert">
      <w:tblPr/>
      <w:tcPr>
        <w:shd w:val="clear" w:color="auto" w:fill="FBCAA2" w:themeFill="accent6" w:themeFillTint="7F"/>
      </w:tcPr>
    </w:tblStylePr>
  </w:style>
  <w:style w:type="table" w:customStyle="1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band1Vert">
      <w:tblPr/>
      <w:tcPr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band1Vert">
      <w:tblPr/>
      <w:tcPr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band1Vert">
      <w:tblPr/>
      <w:tcPr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band1Vert">
      <w:tblPr/>
      <w:tcPr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band1Vert">
      <w:tblPr/>
      <w:tcPr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band1Vert">
      <w:tblPr/>
      <w:tcPr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band1Vert">
      <w:tblPr/>
      <w:tcPr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</w:style>
  <w:style w:type="table" w:styleId="MediumGrid3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</w:style>
  <w:style w:type="table" w:styleId="MediumGrid3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</w:style>
  <w:style w:type="table" w:styleId="MediumGrid3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</w:style>
  <w:style w:type="table" w:styleId="MediumGrid3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</w:style>
  <w:style w:type="table" w:styleId="MediumGrid3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</w:style>
  <w:style w:type="table" w:styleId="MediumGrid3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</w:style>
  <w:style w:type="table" w:customStyle="1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customStyle="1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shd w:val="clear" w:color="auto" w:fill="808080" w:themeFill="text1" w:themeFillTint="7F"/>
      </w:tcPr>
    </w:tblStylePr>
    <w:tblStylePr w:type="band1Vert">
      <w:tblPr/>
      <w:tcPr>
        <w:shd w:val="clear" w:color="auto" w:fill="999999" w:themeFill="text1" w:themeFillTint="66"/>
      </w:tcPr>
    </w:tblStylePr>
    <w:tblStylePr w:type="nwCell">
      <w:rPr>
        <w:color w:val="000000" w:themeColor="text1"/>
      </w:rPr>
    </w:tblStylePr>
    <w:tblStylePr w:type="neCell">
      <w:rPr>
        <w:color w:val="000000" w:themeColor="text1"/>
      </w:rPr>
    </w:tblStylePr>
  </w:style>
  <w:style w:type="table" w:styleId="ColorfulShading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Horz">
      <w:tblPr/>
      <w:tcPr>
        <w:shd w:val="clear" w:color="auto" w:fill="A7BFDE" w:themeFill="accent1" w:themeFillTint="7F"/>
      </w:tcPr>
    </w:tblStylePr>
    <w:tblStylePr w:type="band1Vert">
      <w:tblPr/>
      <w:tcPr>
        <w:shd w:val="clear" w:color="auto" w:fill="B8CCE4" w:themeFill="accent1" w:themeFillTint="66"/>
      </w:tcPr>
    </w:tblStylePr>
    <w:tblStylePr w:type="nwCell">
      <w:rPr>
        <w:color w:val="000000" w:themeColor="text1"/>
      </w:rPr>
    </w:tblStylePr>
    <w:tblStylePr w:type="neCell">
      <w:rPr>
        <w:color w:val="000000" w:themeColor="text1"/>
      </w:rPr>
    </w:tblStylePr>
  </w:style>
  <w:style w:type="table" w:styleId="ColorfulShading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Horz">
      <w:tblPr/>
      <w:tcPr>
        <w:shd w:val="clear" w:color="auto" w:fill="DFA7A6" w:themeFill="accent2" w:themeFillTint="7F"/>
      </w:tcPr>
    </w:tblStylePr>
    <w:tblStylePr w:type="band1Vert">
      <w:tblPr/>
      <w:tcPr>
        <w:shd w:val="clear" w:color="auto" w:fill="E5B8B7" w:themeFill="accent2" w:themeFillTint="66"/>
      </w:tcPr>
    </w:tblStylePr>
    <w:tblStylePr w:type="nwCell">
      <w:rPr>
        <w:color w:val="000000" w:themeColor="text1"/>
      </w:rPr>
    </w:tblStylePr>
    <w:tblStylePr w:type="neCell">
      <w:rPr>
        <w:color w:val="000000" w:themeColor="text1"/>
      </w:rPr>
    </w:tblStylePr>
  </w:style>
  <w:style w:type="table" w:styleId="ColorfulShading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Horz">
      <w:tblPr/>
      <w:tcPr>
        <w:shd w:val="clear" w:color="auto" w:fill="CDDDAC" w:themeFill="accent3" w:themeFillTint="7F"/>
      </w:tcPr>
    </w:tblStylePr>
    <w:tblStylePr w:type="band1Vert">
      <w:tblPr/>
      <w:tcPr>
        <w:shd w:val="clear" w:color="auto" w:fill="D6E3BC" w:themeFill="accent3" w:themeFillTint="66"/>
      </w:tcPr>
    </w:tblStylePr>
  </w:style>
  <w:style w:type="table" w:styleId="ColorfulShading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Horz">
      <w:tblPr/>
      <w:tcPr>
        <w:shd w:val="clear" w:color="auto" w:fill="BFB1D0" w:themeFill="accent4" w:themeFillTint="7F"/>
      </w:tcPr>
    </w:tblStylePr>
    <w:tblStylePr w:type="band1Vert">
      <w:tblPr/>
      <w:tcPr>
        <w:shd w:val="clear" w:color="auto" w:fill="CCC0D9" w:themeFill="accent4" w:themeFillTint="66"/>
      </w:tcPr>
    </w:tblStylePr>
    <w:tblStylePr w:type="nwCell">
      <w:rPr>
        <w:color w:val="000000" w:themeColor="text1"/>
      </w:rPr>
    </w:tblStylePr>
    <w:tblStylePr w:type="neCell">
      <w:rPr>
        <w:color w:val="000000" w:themeColor="text1"/>
      </w:rPr>
    </w:tblStylePr>
  </w:style>
  <w:style w:type="table" w:styleId="ColorfulShading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Horz">
      <w:tblPr/>
      <w:tcPr>
        <w:shd w:val="clear" w:color="auto" w:fill="A5D5E2" w:themeFill="accent5" w:themeFillTint="7F"/>
      </w:tcPr>
    </w:tblStylePr>
    <w:tblStylePr w:type="band1Vert">
      <w:tblPr/>
      <w:tcPr>
        <w:shd w:val="clear" w:color="auto" w:fill="B6DDE8" w:themeFill="accent5" w:themeFillTint="66"/>
      </w:tcPr>
    </w:tblStylePr>
    <w:tblStylePr w:type="nwCell">
      <w:rPr>
        <w:color w:val="000000" w:themeColor="text1"/>
      </w:rPr>
    </w:tblStylePr>
    <w:tblStylePr w:type="neCell">
      <w:rPr>
        <w:color w:val="000000" w:themeColor="text1"/>
      </w:rPr>
    </w:tblStylePr>
  </w:style>
  <w:style w:type="table" w:styleId="ColorfulShading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Horz">
      <w:tblPr/>
      <w:tcPr>
        <w:shd w:val="clear" w:color="auto" w:fill="FBCAA2" w:themeFill="accent6" w:themeFillTint="7F"/>
      </w:tcPr>
    </w:tblStylePr>
    <w:tblStylePr w:type="band1Vert">
      <w:tblPr/>
      <w:tcPr>
        <w:shd w:val="clear" w:color="auto" w:fill="FBD4B4" w:themeFill="accent6" w:themeFillTint="66"/>
      </w:tcPr>
    </w:tblStylePr>
    <w:tblStylePr w:type="nwCell">
      <w:rPr>
        <w:color w:val="000000" w:themeColor="text1"/>
      </w:rPr>
    </w:tblStylePr>
    <w:tblStylePr w:type="neCell">
      <w:rPr>
        <w:color w:val="000000" w:themeColor="text1"/>
      </w:rPr>
    </w:tblStylePr>
  </w:style>
  <w:style w:type="table" w:customStyle="1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firstCol">
      <w:rPr>
        <w:b/>
        <w:bCs/>
      </w:r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lastCol">
      <w:rPr>
        <w:b/>
        <w:bCs/>
      </w:rPr>
    </w:tblStylePr>
    <w:tblStylePr w:type="band1Horz">
      <w:tblPr/>
      <w:tcPr>
        <w:shd w:val="clear" w:color="auto" w:fill="CCCCCC" w:themeFill="text1" w:themeFillTint="33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ColorfulList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firstCol">
      <w:rPr>
        <w:b/>
        <w:bCs/>
      </w:r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lastCol">
      <w:rPr>
        <w:b/>
        <w:bCs/>
      </w:rPr>
    </w:tblStylePr>
    <w:tblStylePr w:type="band1Horz">
      <w:tblPr/>
      <w:tcPr>
        <w:shd w:val="clear" w:color="auto" w:fill="DBE5F1" w:themeFill="accent1" w:themeFillTint="33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ColorfulList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firstCol">
      <w:rPr>
        <w:b/>
        <w:bCs/>
      </w:r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lastCol">
      <w:rPr>
        <w:b/>
        <w:bCs/>
      </w:rPr>
    </w:tblStylePr>
    <w:tblStylePr w:type="band1Horz">
      <w:tblPr/>
      <w:tcPr>
        <w:shd w:val="clear" w:color="auto" w:fill="F2DBDB" w:themeFill="accent2" w:themeFillTint="33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ColorfulList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firstCol">
      <w:rPr>
        <w:b/>
        <w:bCs/>
      </w:r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lastCol">
      <w:rPr>
        <w:b/>
        <w:bCs/>
      </w:rPr>
    </w:tblStylePr>
    <w:tblStylePr w:type="band1Horz">
      <w:tblPr/>
      <w:tcPr>
        <w:shd w:val="clear" w:color="auto" w:fill="EAF1DD" w:themeFill="accent3" w:themeFillTint="33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ColorfulList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firstCol">
      <w:rPr>
        <w:b/>
        <w:bCs/>
      </w:r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lastCol">
      <w:rPr>
        <w:b/>
        <w:bCs/>
      </w:rPr>
    </w:tblStylePr>
    <w:tblStylePr w:type="band1Horz">
      <w:tblPr/>
      <w:tcPr>
        <w:shd w:val="clear" w:color="auto" w:fill="E5DFEC" w:themeFill="accent4" w:themeFillTint="33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ColorfulList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firstCol">
      <w:rPr>
        <w:b/>
        <w:bCs/>
      </w:r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lastCol">
      <w:rPr>
        <w:b/>
        <w:bCs/>
      </w:rPr>
    </w:tblStylePr>
    <w:tblStylePr w:type="band1Horz">
      <w:tblPr/>
      <w:tcPr>
        <w:shd w:val="clear" w:color="auto" w:fill="DAEEF3" w:themeFill="accent5" w:themeFillTint="33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ColorfulList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firstCol">
      <w:rPr>
        <w:b/>
        <w:bCs/>
      </w:r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lastCol">
      <w:rPr>
        <w:b/>
        <w:bCs/>
      </w:rPr>
    </w:tblStylePr>
    <w:tblStylePr w:type="band1Horz">
      <w:tblPr/>
      <w:tcPr>
        <w:shd w:val="clear" w:color="auto" w:fill="FDE9D9" w:themeFill="accent6" w:themeFillTint="33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customStyle="1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Horz">
      <w:tblPr/>
      <w:tcPr>
        <w:shd w:val="clear" w:color="auto" w:fill="808080" w:themeFill="text1" w:themeFillTint="7F"/>
      </w:tcPr>
    </w:tblStylePr>
    <w:tblStylePr w:type="band1Vert">
      <w:tblPr/>
      <w:tcPr>
        <w:shd w:val="clear" w:color="auto" w:fill="808080" w:themeFill="text1" w:themeFillTint="7F"/>
      </w:tcPr>
    </w:tblStylePr>
  </w:style>
  <w:style w:type="table" w:styleId="ColorfulGrid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Horz">
      <w:tblPr/>
      <w:tcPr>
        <w:shd w:val="clear" w:color="auto" w:fill="A7BFDE" w:themeFill="accent1" w:themeFillTint="7F"/>
      </w:tcPr>
    </w:tblStylePr>
    <w:tblStylePr w:type="band1Vert">
      <w:tblPr/>
      <w:tcPr>
        <w:shd w:val="clear" w:color="auto" w:fill="A7BFDE" w:themeFill="accent1" w:themeFillTint="7F"/>
      </w:tcPr>
    </w:tblStylePr>
  </w:style>
  <w:style w:type="table" w:styleId="ColorfulGrid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Horz">
      <w:tblPr/>
      <w:tcPr>
        <w:shd w:val="clear" w:color="auto" w:fill="DFA7A6" w:themeFill="accent2" w:themeFillTint="7F"/>
      </w:tcPr>
    </w:tblStylePr>
    <w:tblStylePr w:type="band1Vert">
      <w:tblPr/>
      <w:tcPr>
        <w:shd w:val="clear" w:color="auto" w:fill="DFA7A6" w:themeFill="accent2" w:themeFillTint="7F"/>
      </w:tcPr>
    </w:tblStylePr>
  </w:style>
  <w:style w:type="table" w:styleId="ColorfulGrid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Horz">
      <w:tblPr/>
      <w:tcPr>
        <w:shd w:val="clear" w:color="auto" w:fill="CDDDAC" w:themeFill="accent3" w:themeFillTint="7F"/>
      </w:tcPr>
    </w:tblStylePr>
    <w:tblStylePr w:type="band1Vert">
      <w:tblPr/>
      <w:tcPr>
        <w:shd w:val="clear" w:color="auto" w:fill="CDDDAC" w:themeFill="accent3" w:themeFillTint="7F"/>
      </w:tcPr>
    </w:tblStylePr>
  </w:style>
  <w:style w:type="table" w:styleId="ColorfulGrid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Horz">
      <w:tblPr/>
      <w:tcPr>
        <w:shd w:val="clear" w:color="auto" w:fill="BFB1D0" w:themeFill="accent4" w:themeFillTint="7F"/>
      </w:tcPr>
    </w:tblStylePr>
    <w:tblStylePr w:type="band1Vert">
      <w:tblPr/>
      <w:tcPr>
        <w:shd w:val="clear" w:color="auto" w:fill="BFB1D0" w:themeFill="accent4" w:themeFillTint="7F"/>
      </w:tcPr>
    </w:tblStylePr>
  </w:style>
  <w:style w:type="table" w:styleId="ColorfulGrid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Horz">
      <w:tblPr/>
      <w:tcPr>
        <w:shd w:val="clear" w:color="auto" w:fill="A5D5E2" w:themeFill="accent5" w:themeFillTint="7F"/>
      </w:tcPr>
    </w:tblStylePr>
    <w:tblStylePr w:type="band1Vert">
      <w:tblPr/>
      <w:tcPr>
        <w:shd w:val="clear" w:color="auto" w:fill="A5D5E2" w:themeFill="accent5" w:themeFillTint="7F"/>
      </w:tcPr>
    </w:tblStylePr>
  </w:style>
  <w:style w:type="table" w:styleId="ColorfulGrid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Horz">
      <w:tblPr/>
      <w:tcPr>
        <w:shd w:val="clear" w:color="auto" w:fill="FBCAA2" w:themeFill="accent6" w:themeFillTint="7F"/>
      </w:tcPr>
    </w:tblStylePr>
    <w:tblStylePr w:type="band1Vert">
      <w:tblPr/>
      <w:tcPr>
        <w:shd w:val="clear" w:color="auto" w:fill="FBCAA2" w:themeFill="accent6" w:themeFillTint="7F"/>
      </w:tcPr>
    </w:tblStylePr>
  </w:style>
  <w:style w:type="paragraph" w:styleId="BalloonText">
    <w:name w:val="Balloon Text"/>
    <w:basedOn w:val="Normal"/>
    <w:link w:val="Char7"/>
    <w:uiPriority w:val="99"/>
    <w:semiHidden/>
    <w:unhideWhenUsed/>
    <w:rsid w:val="00443B22"/>
    <w:pPr>
      <w:spacing w:after="0" w:line="240" w:lineRule="auto"/>
    </w:pPr>
    <w:rPr>
      <w:sz w:val="18"/>
      <w:szCs w:val="18"/>
    </w:rPr>
  </w:style>
  <w:style w:type="character" w:customStyle="1" w:styleId="Char7">
    <w:name w:val="批注框文本 Char"/>
    <w:basedOn w:val="DefaultParagraphFont"/>
    <w:link w:val="BalloonText"/>
    <w:uiPriority w:val="99"/>
    <w:semiHidden/>
    <w:rsid w:val="00443B22"/>
    <w:rPr>
      <w:rFonts w:ascii="微软雅黑" w:eastAsia="微软雅黑" w:hAnsi="微软雅黑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4.wmf" /><Relationship Id="rId11" Type="http://schemas.openxmlformats.org/officeDocument/2006/relationships/oleObject" Target="embeddings/oleObject3.bin" /><Relationship Id="rId12" Type="http://schemas.openxmlformats.org/officeDocument/2006/relationships/image" Target="media/image5.wmf" /><Relationship Id="rId13" Type="http://schemas.openxmlformats.org/officeDocument/2006/relationships/oleObject" Target="embeddings/oleObject4.bin" /><Relationship Id="rId14" Type="http://schemas.openxmlformats.org/officeDocument/2006/relationships/image" Target="media/image6.wmf" /><Relationship Id="rId15" Type="http://schemas.openxmlformats.org/officeDocument/2006/relationships/oleObject" Target="embeddings/oleObject5.bin" /><Relationship Id="rId16" Type="http://schemas.openxmlformats.org/officeDocument/2006/relationships/image" Target="media/image7.wmf" /><Relationship Id="rId17" Type="http://schemas.openxmlformats.org/officeDocument/2006/relationships/oleObject" Target="embeddings/oleObject6.bin" /><Relationship Id="rId18" Type="http://schemas.openxmlformats.org/officeDocument/2006/relationships/oleObject" Target="embeddings/oleObject7.bin" /><Relationship Id="rId19" Type="http://schemas.openxmlformats.org/officeDocument/2006/relationships/image" Target="media/image8.wmf" /><Relationship Id="rId2" Type="http://schemas.openxmlformats.org/officeDocument/2006/relationships/webSettings" Target="webSettings.xml" /><Relationship Id="rId20" Type="http://schemas.openxmlformats.org/officeDocument/2006/relationships/oleObject" Target="embeddings/oleObject8.bin" /><Relationship Id="rId21" Type="http://schemas.openxmlformats.org/officeDocument/2006/relationships/image" Target="media/image9.wmf" /><Relationship Id="rId22" Type="http://schemas.openxmlformats.org/officeDocument/2006/relationships/oleObject" Target="embeddings/oleObject9.bin" /><Relationship Id="rId23" Type="http://schemas.openxmlformats.org/officeDocument/2006/relationships/image" Target="media/image10.wmf" /><Relationship Id="rId24" Type="http://schemas.openxmlformats.org/officeDocument/2006/relationships/oleObject" Target="embeddings/oleObject10.bin" /><Relationship Id="rId25" Type="http://schemas.openxmlformats.org/officeDocument/2006/relationships/image" Target="media/image11.wmf" /><Relationship Id="rId26" Type="http://schemas.openxmlformats.org/officeDocument/2006/relationships/oleObject" Target="embeddings/oleObject11.bin" /><Relationship Id="rId27" Type="http://schemas.openxmlformats.org/officeDocument/2006/relationships/image" Target="media/image12.wmf" /><Relationship Id="rId28" Type="http://schemas.openxmlformats.org/officeDocument/2006/relationships/oleObject" Target="embeddings/oleObject12.bin" /><Relationship Id="rId29" Type="http://schemas.openxmlformats.org/officeDocument/2006/relationships/image" Target="media/image13.wmf" /><Relationship Id="rId3" Type="http://schemas.openxmlformats.org/officeDocument/2006/relationships/fontTable" Target="fontTable.xml" /><Relationship Id="rId30" Type="http://schemas.openxmlformats.org/officeDocument/2006/relationships/oleObject" Target="embeddings/oleObject13.bin" /><Relationship Id="rId31" Type="http://schemas.openxmlformats.org/officeDocument/2006/relationships/image" Target="media/image14.wmf" /><Relationship Id="rId32" Type="http://schemas.openxmlformats.org/officeDocument/2006/relationships/oleObject" Target="embeddings/oleObject14.bin" /><Relationship Id="rId33" Type="http://schemas.openxmlformats.org/officeDocument/2006/relationships/image" Target="media/image15.wmf" /><Relationship Id="rId34" Type="http://schemas.openxmlformats.org/officeDocument/2006/relationships/oleObject" Target="embeddings/oleObject15.bin" /><Relationship Id="rId35" Type="http://schemas.openxmlformats.org/officeDocument/2006/relationships/image" Target="media/image16.wmf" /><Relationship Id="rId36" Type="http://schemas.openxmlformats.org/officeDocument/2006/relationships/oleObject" Target="embeddings/oleObject16.bin" /><Relationship Id="rId37" Type="http://schemas.openxmlformats.org/officeDocument/2006/relationships/image" Target="media/image17.wmf" /><Relationship Id="rId38" Type="http://schemas.openxmlformats.org/officeDocument/2006/relationships/oleObject" Target="embeddings/oleObject17.bin" /><Relationship Id="rId39" Type="http://schemas.openxmlformats.org/officeDocument/2006/relationships/image" Target="media/image18.wmf" /><Relationship Id="rId4" Type="http://schemas.openxmlformats.org/officeDocument/2006/relationships/customXml" Target="../customXml/item1.xml" /><Relationship Id="rId40" Type="http://schemas.openxmlformats.org/officeDocument/2006/relationships/oleObject" Target="embeddings/oleObject18.bin" /><Relationship Id="rId41" Type="http://schemas.openxmlformats.org/officeDocument/2006/relationships/image" Target="media/image19.wmf" /><Relationship Id="rId42" Type="http://schemas.openxmlformats.org/officeDocument/2006/relationships/oleObject" Target="embeddings/oleObject19.bin" /><Relationship Id="rId43" Type="http://schemas.openxmlformats.org/officeDocument/2006/relationships/image" Target="media/image20.wmf" /><Relationship Id="rId44" Type="http://schemas.openxmlformats.org/officeDocument/2006/relationships/oleObject" Target="embeddings/oleObject20.bin" /><Relationship Id="rId45" Type="http://schemas.openxmlformats.org/officeDocument/2006/relationships/image" Target="media/image21.wmf" /><Relationship Id="rId46" Type="http://schemas.openxmlformats.org/officeDocument/2006/relationships/oleObject" Target="embeddings/oleObject21.bin" /><Relationship Id="rId47" Type="http://schemas.openxmlformats.org/officeDocument/2006/relationships/oleObject" Target="embeddings/oleObject22.bin" /><Relationship Id="rId48" Type="http://schemas.openxmlformats.org/officeDocument/2006/relationships/image" Target="media/image22.wmf" /><Relationship Id="rId49" Type="http://schemas.openxmlformats.org/officeDocument/2006/relationships/oleObject" Target="embeddings/oleObject23.bin" /><Relationship Id="rId5" Type="http://schemas.openxmlformats.org/officeDocument/2006/relationships/image" Target="media/image1.png" /><Relationship Id="rId50" Type="http://schemas.openxmlformats.org/officeDocument/2006/relationships/image" Target="media/image23.wmf" /><Relationship Id="rId51" Type="http://schemas.openxmlformats.org/officeDocument/2006/relationships/oleObject" Target="embeddings/oleObject24.bin" /><Relationship Id="rId52" Type="http://schemas.openxmlformats.org/officeDocument/2006/relationships/oleObject" Target="embeddings/oleObject25.bin" /><Relationship Id="rId53" Type="http://schemas.openxmlformats.org/officeDocument/2006/relationships/image" Target="media/image24.wmf" /><Relationship Id="rId54" Type="http://schemas.openxmlformats.org/officeDocument/2006/relationships/oleObject" Target="embeddings/oleObject26.bin" /><Relationship Id="rId55" Type="http://schemas.openxmlformats.org/officeDocument/2006/relationships/image" Target="media/image25.wmf" /><Relationship Id="rId56" Type="http://schemas.openxmlformats.org/officeDocument/2006/relationships/oleObject" Target="embeddings/oleObject27.bin" /><Relationship Id="rId57" Type="http://schemas.openxmlformats.org/officeDocument/2006/relationships/image" Target="media/image26.png" /><Relationship Id="rId58" Type="http://schemas.openxmlformats.org/officeDocument/2006/relationships/image" Target="media/image27.jpeg" /><Relationship Id="rId59" Type="http://schemas.openxmlformats.org/officeDocument/2006/relationships/theme" Target="theme/theme1.xml" /><Relationship Id="rId6" Type="http://schemas.openxmlformats.org/officeDocument/2006/relationships/image" Target="media/image2.wmf" /><Relationship Id="rId60" Type="http://schemas.openxmlformats.org/officeDocument/2006/relationships/numbering" Target="numbering.xml" /><Relationship Id="rId61" Type="http://schemas.openxmlformats.org/officeDocument/2006/relationships/styles" Target="styles.xml" /><Relationship Id="rId7" Type="http://schemas.openxmlformats.org/officeDocument/2006/relationships/oleObject" Target="embeddings/oleObject1.bin" /><Relationship Id="rId8" Type="http://schemas.openxmlformats.org/officeDocument/2006/relationships/image" Target="media/image3.wmf" /><Relationship Id="rId9" Type="http://schemas.openxmlformats.org/officeDocument/2006/relationships/oleObject" Target="embeddings/oleObject2.bin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559</Words>
  <Characters>3190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dc:description>generated by python-docx</dc:description>
  <cp:lastModifiedBy>xbany</cp:lastModifiedBy>
  <cp:revision>3</cp:revision>
  <dcterms:created xsi:type="dcterms:W3CDTF">2013-12-23T23:15:00Z</dcterms:created>
  <dcterms:modified xsi:type="dcterms:W3CDTF">2021-11-09T10:05:00Z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